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2" w:rightFromText="142" w:vertAnchor="page" w:tblpY="1872"/>
        <w:tblOverlap w:val="never"/>
        <w:tblW w:w="0" w:type="auto"/>
        <w:tblBorders>
          <w:insideH w:val="single" w:sz="4" w:space="0" w:color="auto"/>
          <w:insideV w:val="single" w:sz="4" w:space="0" w:color="auto"/>
        </w:tblBorders>
        <w:tblCellMar>
          <w:left w:w="0" w:type="dxa"/>
          <w:right w:w="0" w:type="dxa"/>
        </w:tblCellMar>
        <w:tblLook w:val="04A0" w:firstRow="1" w:lastRow="0" w:firstColumn="1" w:lastColumn="0" w:noHBand="0" w:noVBand="1"/>
      </w:tblPr>
      <w:tblGrid>
        <w:gridCol w:w="4253"/>
      </w:tblGrid>
      <w:tr w:rsidR="007405EB" w:rsidRPr="00E630E6" w14:paraId="51F1DF49" w14:textId="77777777" w:rsidTr="00961819">
        <w:trPr>
          <w:trHeight w:val="2552"/>
        </w:trPr>
        <w:tc>
          <w:tcPr>
            <w:tcW w:w="4253" w:type="dxa"/>
            <w:shd w:val="clear" w:color="auto" w:fill="auto"/>
          </w:tcPr>
          <w:p w14:paraId="333D9999" w14:textId="77777777" w:rsidR="00A13C43" w:rsidRDefault="00A13C43" w:rsidP="00A13C43">
            <w:pPr>
              <w:spacing w:after="20" w:line="240" w:lineRule="auto"/>
              <w:rPr>
                <w:rFonts w:ascii="Calibri" w:hAnsi="Calibri" w:cs="Calibri"/>
                <w:b/>
                <w:sz w:val="20"/>
                <w:szCs w:val="20"/>
              </w:rPr>
            </w:pPr>
            <w:r>
              <w:rPr>
                <w:rFonts w:ascii="Calibri" w:hAnsi="Calibri" w:cs="Calibri"/>
                <w:b/>
                <w:sz w:val="20"/>
                <w:szCs w:val="20"/>
              </w:rPr>
              <w:t>Vla</w:t>
            </w:r>
            <w:r w:rsidRPr="004414BE">
              <w:rPr>
                <w:rFonts w:ascii="Calibri" w:hAnsi="Calibri" w:cs="Calibri"/>
                <w:b/>
                <w:sz w:val="20"/>
                <w:szCs w:val="20"/>
              </w:rPr>
              <w:t>amse overheid</w:t>
            </w:r>
          </w:p>
          <w:sdt>
            <w:sdtPr>
              <w:rPr>
                <w:rFonts w:ascii="Calibri" w:hAnsi="Calibri"/>
                <w:sz w:val="20"/>
                <w:szCs w:val="20"/>
              </w:rPr>
              <w:alias w:val="ANB-Entiteit"/>
              <w:tag w:val="ANB-Entiteit"/>
              <w:id w:val="576557555"/>
              <w:placeholder>
                <w:docPart w:val="46050B1E849645C795816E80D4099D74"/>
              </w:placeholder>
            </w:sdtPr>
            <w:sdtEndPr/>
            <w:sdtContent>
              <w:p w14:paraId="5D3A5DC5" w14:textId="77777777" w:rsidR="004E16A5" w:rsidRPr="00961819" w:rsidRDefault="00396DE0" w:rsidP="00B42D96">
                <w:pPr>
                  <w:rPr>
                    <w:rFonts w:ascii="Calibri" w:hAnsi="Calibri"/>
                    <w:sz w:val="20"/>
                    <w:szCs w:val="20"/>
                  </w:rPr>
                </w:pPr>
                <w:r>
                  <w:rPr>
                    <w:rFonts w:ascii="Calibri" w:hAnsi="Calibri"/>
                    <w:sz w:val="20"/>
                    <w:szCs w:val="20"/>
                  </w:rPr>
                  <w:t>Adviezen en Vergunningen</w:t>
                </w:r>
              </w:p>
            </w:sdtContent>
          </w:sdt>
          <w:sdt>
            <w:sdtPr>
              <w:rPr>
                <w:rFonts w:ascii="Calibri" w:hAnsi="Calibri"/>
                <w:sz w:val="20"/>
                <w:szCs w:val="20"/>
              </w:rPr>
              <w:alias w:val="ANB-Regio"/>
              <w:tag w:val="ANB-Regio"/>
              <w:id w:val="894471498"/>
              <w:placeholder>
                <w:docPart w:val="7F8A4419FD7744B1B4DF7E268DCD5E4D"/>
              </w:placeholder>
            </w:sdtPr>
            <w:sdtEndPr/>
            <w:sdtContent>
              <w:p w14:paraId="232C2A95" w14:textId="77777777" w:rsidR="00D43A17" w:rsidRPr="00961819" w:rsidRDefault="00396DE0" w:rsidP="00B42D96">
                <w:pPr>
                  <w:rPr>
                    <w:rFonts w:ascii="Calibri" w:hAnsi="Calibri"/>
                    <w:sz w:val="20"/>
                    <w:szCs w:val="20"/>
                  </w:rPr>
                </w:pPr>
                <w:r>
                  <w:rPr>
                    <w:rFonts w:ascii="Calibri" w:hAnsi="Calibri"/>
                    <w:sz w:val="20"/>
                    <w:szCs w:val="20"/>
                  </w:rPr>
                  <w:t>Vlaams-Brabant en Limburg</w:t>
                </w:r>
              </w:p>
            </w:sdtContent>
          </w:sdt>
          <w:sdt>
            <w:sdtPr>
              <w:rPr>
                <w:rFonts w:ascii="Calibri" w:hAnsi="Calibri"/>
                <w:sz w:val="20"/>
                <w:szCs w:val="20"/>
              </w:rPr>
              <w:alias w:val="ANB-Adresregel1"/>
              <w:tag w:val="ANB-Adresregel1"/>
              <w:id w:val="-39436740"/>
              <w:lock w:val="sdtLocked"/>
              <w:placeholder>
                <w:docPart w:val="A34AD9C17588468EAA016AD42195BEF9"/>
              </w:placeholder>
            </w:sdtPr>
            <w:sdtEndPr/>
            <w:sdtContent>
              <w:p w14:paraId="706A4BB3" w14:textId="77777777" w:rsidR="00A13C43" w:rsidRPr="00961819" w:rsidRDefault="00396DE0" w:rsidP="00B42D96">
                <w:pPr>
                  <w:rPr>
                    <w:rFonts w:ascii="Calibri" w:hAnsi="Calibri"/>
                    <w:sz w:val="20"/>
                    <w:szCs w:val="20"/>
                  </w:rPr>
                </w:pPr>
                <w:r>
                  <w:rPr>
                    <w:rFonts w:ascii="Calibri" w:hAnsi="Calibri"/>
                    <w:sz w:val="20"/>
                    <w:szCs w:val="20"/>
                  </w:rPr>
                  <w:t>Diestsepoort 6 bus 75</w:t>
                </w:r>
              </w:p>
            </w:sdtContent>
          </w:sdt>
          <w:p w14:paraId="38E70D5C" w14:textId="77777777" w:rsidR="00A13C43" w:rsidRPr="00961819" w:rsidRDefault="00BA31E9" w:rsidP="00B42D96">
            <w:pPr>
              <w:rPr>
                <w:rFonts w:ascii="Calibri" w:hAnsi="Calibri"/>
                <w:sz w:val="20"/>
                <w:szCs w:val="20"/>
              </w:rPr>
            </w:pPr>
            <w:sdt>
              <w:sdtPr>
                <w:rPr>
                  <w:rFonts w:ascii="Calibri" w:hAnsi="Calibri"/>
                  <w:sz w:val="20"/>
                  <w:szCs w:val="20"/>
                </w:rPr>
                <w:alias w:val="ANB-Adresregel2"/>
                <w:tag w:val="ANB-Adresregel2"/>
                <w:id w:val="1607926377"/>
                <w:lock w:val="sdtLocked"/>
                <w:placeholder>
                  <w:docPart w:val="D85D601FE1934AC99FD9376A57C17610"/>
                </w:placeholder>
              </w:sdtPr>
              <w:sdtEndPr/>
              <w:sdtContent>
                <w:r w:rsidR="00396DE0">
                  <w:rPr>
                    <w:rFonts w:ascii="Calibri" w:hAnsi="Calibri"/>
                    <w:sz w:val="20"/>
                    <w:szCs w:val="20"/>
                  </w:rPr>
                  <w:t>3000 LEUVEN</w:t>
                </w:r>
              </w:sdtContent>
            </w:sdt>
          </w:p>
          <w:p w14:paraId="12F85BAA" w14:textId="77777777" w:rsidR="00C021CA" w:rsidRPr="00961819" w:rsidRDefault="00C021CA" w:rsidP="009D3E69">
            <w:pPr>
              <w:spacing w:after="20" w:line="240" w:lineRule="auto"/>
              <w:rPr>
                <w:rFonts w:ascii="Calibri" w:hAnsi="Calibri" w:cs="Calibri"/>
                <w:color w:val="487524"/>
                <w:sz w:val="20"/>
                <w:szCs w:val="20"/>
                <w:lang w:val="de-DE"/>
              </w:rPr>
            </w:pPr>
          </w:p>
          <w:p w14:paraId="5CE1490B" w14:textId="77777777" w:rsidR="00A13C43" w:rsidRPr="00961819" w:rsidRDefault="00BA31E9" w:rsidP="009D3E69">
            <w:pPr>
              <w:spacing w:after="20" w:line="240" w:lineRule="auto"/>
              <w:rPr>
                <w:rFonts w:ascii="Calibri" w:hAnsi="Calibri" w:cs="Calibri"/>
                <w:color w:val="487524"/>
                <w:sz w:val="20"/>
                <w:szCs w:val="20"/>
                <w:lang w:val="fr-BE"/>
              </w:rPr>
            </w:pPr>
            <w:sdt>
              <w:sdtPr>
                <w:rPr>
                  <w:rFonts w:ascii="Calibri" w:hAnsi="Calibri"/>
                  <w:sz w:val="20"/>
                  <w:szCs w:val="20"/>
                </w:rPr>
                <w:alias w:val="ANB-T"/>
                <w:tag w:val="ANB-T"/>
                <w:id w:val="-1394189850"/>
                <w:placeholder>
                  <w:docPart w:val="DD4827D7D7454F00A2AFF960DC78C751"/>
                </w:placeholder>
                <w:showingPlcHdr/>
              </w:sdtPr>
              <w:sdtEndPr/>
              <w:sdtContent>
                <w:r w:rsidR="009D3E69" w:rsidRPr="00961819">
                  <w:rPr>
                    <w:rFonts w:ascii="Calibri" w:hAnsi="Calibri"/>
                    <w:sz w:val="20"/>
                    <w:szCs w:val="20"/>
                  </w:rPr>
                  <w:t>T</w:t>
                </w:r>
              </w:sdtContent>
            </w:sdt>
            <w:r w:rsidR="00C021CA" w:rsidRPr="00961819">
              <w:rPr>
                <w:rFonts w:ascii="Calibri" w:hAnsi="Calibri" w:cs="Calibri"/>
                <w:b/>
                <w:color w:val="487524"/>
                <w:sz w:val="20"/>
                <w:szCs w:val="20"/>
                <w:lang w:val="fr-BE"/>
              </w:rPr>
              <w:t xml:space="preserve"> </w:t>
            </w:r>
            <w:r w:rsidR="009D3E69" w:rsidRPr="00961819">
              <w:rPr>
                <w:rFonts w:ascii="Calibri" w:hAnsi="Calibri" w:cs="Calibri"/>
                <w:b/>
                <w:color w:val="487524"/>
                <w:sz w:val="20"/>
                <w:szCs w:val="20"/>
                <w:lang w:val="fr-BE"/>
              </w:rPr>
              <w:t xml:space="preserve"> </w:t>
            </w:r>
            <w:sdt>
              <w:sdtPr>
                <w:rPr>
                  <w:rFonts w:ascii="Calibri" w:hAnsi="Calibri"/>
                  <w:sz w:val="20"/>
                  <w:szCs w:val="20"/>
                </w:rPr>
                <w:alias w:val="ANB-Tel"/>
                <w:tag w:val="ANB-Tel"/>
                <w:id w:val="348451082"/>
                <w:placeholder>
                  <w:docPart w:val="73A8B3BE72D14ED592C41802DFA01535"/>
                </w:placeholder>
              </w:sdtPr>
              <w:sdtEndPr/>
              <w:sdtContent>
                <w:r w:rsidR="00396DE0">
                  <w:rPr>
                    <w:rFonts w:ascii="Calibri" w:hAnsi="Calibri"/>
                    <w:sz w:val="20"/>
                    <w:szCs w:val="20"/>
                  </w:rPr>
                  <w:t>016 66 63 15</w:t>
                </w:r>
              </w:sdtContent>
            </w:sdt>
            <w:r w:rsidR="009D3E69" w:rsidRPr="00961819">
              <w:rPr>
                <w:rFonts w:ascii="Calibri" w:hAnsi="Calibri" w:cs="Calibri"/>
                <w:color w:val="487524"/>
                <w:sz w:val="20"/>
                <w:szCs w:val="20"/>
                <w:lang w:val="fr-BE"/>
              </w:rPr>
              <w:t xml:space="preserve">  </w:t>
            </w:r>
            <w:sdt>
              <w:sdtPr>
                <w:rPr>
                  <w:rFonts w:ascii="Calibri" w:hAnsi="Calibri"/>
                  <w:sz w:val="20"/>
                  <w:szCs w:val="20"/>
                </w:rPr>
                <w:alias w:val="ANB-F"/>
                <w:tag w:val="ANB-F"/>
                <w:id w:val="-92481565"/>
                <w:placeholder>
                  <w:docPart w:val="4E077A32D365412489CD075ED68F51A4"/>
                </w:placeholder>
              </w:sdtPr>
              <w:sdtEndPr/>
              <w:sdtContent>
                <w:r w:rsidR="00396DE0">
                  <w:rPr>
                    <w:rFonts w:ascii="Calibri" w:hAnsi="Calibri"/>
                    <w:sz w:val="20"/>
                    <w:szCs w:val="20"/>
                  </w:rPr>
                  <w:t xml:space="preserve"> </w:t>
                </w:r>
              </w:sdtContent>
            </w:sdt>
            <w:r w:rsidR="00C021CA" w:rsidRPr="00961819">
              <w:rPr>
                <w:rFonts w:ascii="Calibri" w:hAnsi="Calibri" w:cs="Calibri"/>
                <w:color w:val="487524"/>
                <w:sz w:val="20"/>
                <w:szCs w:val="20"/>
                <w:lang w:val="fr-BE"/>
              </w:rPr>
              <w:t xml:space="preserve">  </w:t>
            </w:r>
            <w:sdt>
              <w:sdtPr>
                <w:rPr>
                  <w:rFonts w:ascii="Calibri" w:hAnsi="Calibri"/>
                  <w:sz w:val="20"/>
                  <w:szCs w:val="20"/>
                </w:rPr>
                <w:alias w:val="ANB-Fax"/>
                <w:tag w:val="ANB-Fax"/>
                <w:id w:val="-1755349367"/>
                <w:placeholder>
                  <w:docPart w:val="9CEEF14B441449299039AE27229A5A1A"/>
                </w:placeholder>
              </w:sdtPr>
              <w:sdtEndPr/>
              <w:sdtContent>
                <w:r w:rsidR="00396DE0">
                  <w:rPr>
                    <w:rFonts w:ascii="Calibri" w:hAnsi="Calibri"/>
                    <w:sz w:val="20"/>
                    <w:szCs w:val="20"/>
                  </w:rPr>
                  <w:t xml:space="preserve"> </w:t>
                </w:r>
              </w:sdtContent>
            </w:sdt>
          </w:p>
          <w:p w14:paraId="49BC255B" w14:textId="77777777" w:rsidR="007405EB" w:rsidRPr="00396DE0" w:rsidRDefault="00BA31E9" w:rsidP="009E26D5">
            <w:pPr>
              <w:rPr>
                <w:rFonts w:ascii="Calibri" w:hAnsi="Calibri"/>
              </w:rPr>
            </w:pPr>
            <w:sdt>
              <w:sdtPr>
                <w:rPr>
                  <w:rFonts w:ascii="Calibri" w:hAnsi="Calibri"/>
                  <w:sz w:val="20"/>
                  <w:szCs w:val="20"/>
                </w:rPr>
                <w:alias w:val="ANB-Email"/>
                <w:tag w:val="ANB-Email"/>
                <w:id w:val="530392879"/>
                <w:lock w:val="sdtLocked"/>
                <w:placeholder>
                  <w:docPart w:val="EAA70212848B4F9FB0C4CB96C810EC71"/>
                </w:placeholder>
              </w:sdtPr>
              <w:sdtEndPr/>
              <w:sdtContent>
                <w:r w:rsidR="00396DE0">
                  <w:rPr>
                    <w:rFonts w:ascii="Calibri" w:hAnsi="Calibri"/>
                    <w:sz w:val="20"/>
                    <w:szCs w:val="20"/>
                  </w:rPr>
                  <w:t>aves.vbr.anb@lne.vlaanderen.be</w:t>
                </w:r>
              </w:sdtContent>
            </w:sdt>
          </w:p>
        </w:tc>
      </w:tr>
    </w:tbl>
    <w:p w14:paraId="470FDB72" w14:textId="77777777" w:rsidR="00D62324" w:rsidRPr="00442B36" w:rsidRDefault="008932C6" w:rsidP="003B4A6C">
      <w:pPr>
        <w:pStyle w:val="Referentietitel"/>
        <w:rPr>
          <w:lang w:val="fr-BE"/>
        </w:rPr>
      </w:pPr>
      <w:r>
        <w:rPr>
          <w:rFonts w:ascii="Calibri" w:hAnsi="Calibri"/>
          <w:noProof/>
          <w:sz w:val="18"/>
          <w:szCs w:val="18"/>
        </w:rPr>
        <mc:AlternateContent>
          <mc:Choice Requires="wps">
            <w:drawing>
              <wp:anchor distT="0" distB="0" distL="114300" distR="114300" simplePos="0" relativeHeight="251659264" behindDoc="0" locked="0" layoutInCell="1" allowOverlap="1" wp14:anchorId="0F072B49" wp14:editId="2114391B">
                <wp:simplePos x="0" y="0"/>
                <wp:positionH relativeFrom="page">
                  <wp:align>left</wp:align>
                </wp:positionH>
                <wp:positionV relativeFrom="paragraph">
                  <wp:posOffset>-782099</wp:posOffset>
                </wp:positionV>
                <wp:extent cx="432000" cy="10692000"/>
                <wp:effectExtent l="0" t="0" r="6350" b="0"/>
                <wp:wrapNone/>
                <wp:docPr id="9" name="Rechthoek 9"/>
                <wp:cNvGraphicFramePr/>
                <a:graphic xmlns:a="http://schemas.openxmlformats.org/drawingml/2006/main">
                  <a:graphicData uri="http://schemas.microsoft.com/office/word/2010/wordprocessingShape">
                    <wps:wsp>
                      <wps:cNvSpPr/>
                      <wps:spPr>
                        <a:xfrm>
                          <a:off x="0" y="0"/>
                          <a:ext cx="432000" cy="10692000"/>
                        </a:xfrm>
                        <a:prstGeom prst="rect">
                          <a:avLst/>
                        </a:prstGeom>
                        <a:solidFill>
                          <a:srgbClr val="92D050"/>
                        </a:solidFill>
                        <a:ln w="25400" cap="flat" cmpd="sng" algn="ctr">
                          <a:noFill/>
                          <a:prstDash val="solid"/>
                        </a:ln>
                        <a:effectLst/>
                      </wps:spPr>
                      <wps:bodyPr rot="0" spcFirstLastPara="0" vertOverflow="overflow" horzOverflow="overflow" vert="horz" wrap="square" lIns="9000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98199F" id="Rechthoek 9" o:spid="_x0000_s1026" style="position:absolute;margin-left:0;margin-top:-61.6pt;width:34pt;height:841.9pt;z-index:25165926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" fillcolor="#92d050" stroked="f" strokeweight="2pt">
                <v:textbox inset="2.5mm"/>
                <w10:wrap anchorx="page"/>
              </v:rect>
            </w:pict>
          </mc:Fallback>
        </mc:AlternateContent>
      </w:r>
    </w:p>
    <w:tbl>
      <w:tblPr>
        <w:tblpPr w:leftFromText="142" w:rightFromText="142" w:vertAnchor="page" w:horzAnchor="page" w:tblpX="6096" w:tblpY="2212"/>
        <w:tblOverlap w:val="never"/>
        <w:tblW w:w="0" w:type="auto"/>
        <w:tblBorders>
          <w:insideH w:val="single" w:sz="4" w:space="0" w:color="auto"/>
          <w:insideV w:val="single" w:sz="4" w:space="0" w:color="auto"/>
        </w:tblBorders>
        <w:tblCellMar>
          <w:left w:w="0" w:type="dxa"/>
          <w:right w:w="0" w:type="dxa"/>
        </w:tblCellMar>
        <w:tblLook w:val="04A0" w:firstRow="1" w:lastRow="0" w:firstColumn="1" w:lastColumn="0" w:noHBand="0" w:noVBand="1"/>
      </w:tblPr>
      <w:tblGrid>
        <w:gridCol w:w="4820"/>
      </w:tblGrid>
      <w:tr w:rsidR="00DC6E44" w:rsidRPr="00EB6A16" w14:paraId="5D6DC596" w14:textId="77777777" w:rsidTr="00501389">
        <w:trPr>
          <w:trHeight w:hRule="exact" w:val="2608"/>
        </w:trPr>
        <w:tc>
          <w:tcPr>
            <w:tcW w:w="4820" w:type="dxa"/>
            <w:shd w:val="clear" w:color="auto" w:fill="auto"/>
          </w:tcPr>
          <w:p w14:paraId="30F28984" w14:textId="77777777" w:rsidR="00533456" w:rsidRDefault="00766C6F" w:rsidP="00766C6F">
            <w:pPr>
              <w:pStyle w:val="Adres"/>
              <w:framePr w:hSpace="0" w:wrap="auto" w:vAnchor="margin" w:hAnchor="text" w:xAlign="left" w:yAlign="inline"/>
              <w:suppressOverlap w:val="0"/>
              <w:rPr>
                <w:rFonts w:ascii="Calibri" w:hAnsi="Calibri"/>
                <w:lang w:val="nl-BE"/>
              </w:rPr>
            </w:pPr>
            <w:r>
              <w:rPr>
                <w:rFonts w:ascii="Calibri" w:hAnsi="Calibri"/>
                <w:lang w:val="nl-BE"/>
              </w:rPr>
              <w:t>Natuurpunt Beheer vzw</w:t>
            </w:r>
          </w:p>
          <w:p w14:paraId="3607CC5D" w14:textId="77777777" w:rsidR="00766C6F" w:rsidRDefault="00766C6F" w:rsidP="00766C6F">
            <w:pPr>
              <w:pStyle w:val="Adres"/>
              <w:framePr w:hSpace="0" w:wrap="auto" w:vAnchor="margin" w:hAnchor="text" w:xAlign="left" w:yAlign="inline"/>
              <w:suppressOverlap w:val="0"/>
              <w:rPr>
                <w:rFonts w:ascii="Calibri" w:hAnsi="Calibri"/>
                <w:lang w:val="nl-BE"/>
              </w:rPr>
            </w:pPr>
            <w:r>
              <w:rPr>
                <w:rFonts w:ascii="Calibri" w:hAnsi="Calibri"/>
                <w:lang w:val="nl-BE"/>
              </w:rPr>
              <w:t>Mevr. Liesbeth Troubleyn</w:t>
            </w:r>
          </w:p>
          <w:p w14:paraId="6A324579" w14:textId="77777777" w:rsidR="00766C6F" w:rsidRDefault="00766C6F" w:rsidP="00766C6F">
            <w:pPr>
              <w:pStyle w:val="Adres"/>
              <w:framePr w:hSpace="0" w:wrap="auto" w:vAnchor="margin" w:hAnchor="text" w:xAlign="left" w:yAlign="inline"/>
              <w:suppressOverlap w:val="0"/>
              <w:rPr>
                <w:rFonts w:ascii="Calibri" w:hAnsi="Calibri"/>
                <w:lang w:val="nl-BE"/>
              </w:rPr>
            </w:pPr>
            <w:r>
              <w:rPr>
                <w:rFonts w:ascii="Calibri" w:hAnsi="Calibri"/>
                <w:lang w:val="nl-BE"/>
              </w:rPr>
              <w:t>Coxiestraat 11</w:t>
            </w:r>
          </w:p>
          <w:p w14:paraId="5779242D" w14:textId="479C5E08" w:rsidR="00766C6F" w:rsidRPr="00EB6A16" w:rsidRDefault="00766C6F" w:rsidP="00766C6F">
            <w:pPr>
              <w:pStyle w:val="Adres"/>
              <w:framePr w:hSpace="0" w:wrap="auto" w:vAnchor="margin" w:hAnchor="text" w:xAlign="left" w:yAlign="inline"/>
              <w:suppressOverlap w:val="0"/>
              <w:rPr>
                <w:rFonts w:ascii="Calibri" w:hAnsi="Calibri"/>
                <w:lang w:val="nl-BE"/>
              </w:rPr>
            </w:pPr>
            <w:r>
              <w:rPr>
                <w:rFonts w:ascii="Calibri" w:hAnsi="Calibri"/>
                <w:lang w:val="nl-BE"/>
              </w:rPr>
              <w:t>2800 MECHELEN</w:t>
            </w:r>
          </w:p>
        </w:tc>
      </w:tr>
    </w:tbl>
    <w:p w14:paraId="5741F344" w14:textId="77777777" w:rsidR="00CA1EA2" w:rsidRPr="00EB6A16" w:rsidRDefault="00CA1EA2" w:rsidP="001E655E">
      <w:pPr>
        <w:pStyle w:val="Referentietitel"/>
      </w:pPr>
    </w:p>
    <w:p w14:paraId="181E6780" w14:textId="77777777" w:rsidR="00FE4F2F" w:rsidRPr="00EB6A16" w:rsidRDefault="00FE4F2F" w:rsidP="001E655E">
      <w:pPr>
        <w:pStyle w:val="Referentietitel"/>
      </w:pPr>
    </w:p>
    <w:p w14:paraId="61754D46" w14:textId="77777777" w:rsidR="00FE4F2F" w:rsidRPr="00EB6A16" w:rsidRDefault="00FE4F2F" w:rsidP="001E655E">
      <w:pPr>
        <w:pStyle w:val="Referentietitel"/>
      </w:pPr>
    </w:p>
    <w:p w14:paraId="6C2263F9" w14:textId="77777777" w:rsidR="00CA1EA2" w:rsidRPr="00EB6A16" w:rsidRDefault="00CA1EA2" w:rsidP="001E655E">
      <w:pPr>
        <w:pStyle w:val="Referentietitel"/>
        <w:rPr>
          <w:sz w:val="18"/>
        </w:rPr>
      </w:pPr>
    </w:p>
    <w:p w14:paraId="7E6236B9" w14:textId="77777777" w:rsidR="00CA1EA2" w:rsidRPr="00EB6A16" w:rsidRDefault="00CA1EA2" w:rsidP="001E655E">
      <w:pPr>
        <w:pStyle w:val="Referentietitel"/>
      </w:pPr>
    </w:p>
    <w:p w14:paraId="18DA4D5F" w14:textId="77777777" w:rsidR="00CA1EA2" w:rsidRPr="00EB6A16" w:rsidRDefault="00CA1EA2" w:rsidP="001E655E">
      <w:pPr>
        <w:pStyle w:val="Referentietitel"/>
      </w:pPr>
    </w:p>
    <w:p w14:paraId="09D6FA39" w14:textId="77777777" w:rsidR="00CA1EA2" w:rsidRPr="00EB6A16" w:rsidRDefault="00CA1EA2" w:rsidP="001E655E">
      <w:pPr>
        <w:pStyle w:val="Referentietitel"/>
      </w:pPr>
    </w:p>
    <w:p w14:paraId="174A25D7" w14:textId="77777777" w:rsidR="00CA1EA2" w:rsidRPr="00EB6A16" w:rsidRDefault="00CA1EA2" w:rsidP="001E655E">
      <w:pPr>
        <w:pStyle w:val="Referentietitel"/>
      </w:pPr>
    </w:p>
    <w:p w14:paraId="129A6760" w14:textId="77777777" w:rsidR="000A45CC" w:rsidRPr="00EB6A16" w:rsidRDefault="000A45CC" w:rsidP="001E655E">
      <w:pPr>
        <w:pStyle w:val="Referentietitel"/>
      </w:pPr>
    </w:p>
    <w:p w14:paraId="487C7F2D" w14:textId="77777777" w:rsidR="000A45CC" w:rsidRPr="00EB6A16" w:rsidRDefault="000A45CC" w:rsidP="001E655E">
      <w:pPr>
        <w:pStyle w:val="Referentietitel"/>
      </w:pPr>
    </w:p>
    <w:p w14:paraId="6B27CF1E" w14:textId="77777777" w:rsidR="000A45CC" w:rsidRPr="00EB6A16" w:rsidRDefault="000A45CC" w:rsidP="001E655E">
      <w:pPr>
        <w:pStyle w:val="Referentietitel"/>
      </w:pPr>
    </w:p>
    <w:p w14:paraId="71418FB5" w14:textId="77777777" w:rsidR="000A45CC" w:rsidRPr="00EB6A16" w:rsidRDefault="000A45CC" w:rsidP="001E655E">
      <w:pPr>
        <w:pStyle w:val="Referentietitel"/>
      </w:pPr>
    </w:p>
    <w:tbl>
      <w:tblPr>
        <w:tblStyle w:val="Tabelraster"/>
        <w:tblW w:w="93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2693"/>
        <w:gridCol w:w="3011"/>
        <w:gridCol w:w="1701"/>
      </w:tblGrid>
      <w:tr w:rsidR="00D813CB" w14:paraId="3FE0930F" w14:textId="77777777" w:rsidTr="00E50540">
        <w:tc>
          <w:tcPr>
            <w:tcW w:w="1985" w:type="dxa"/>
          </w:tcPr>
          <w:p w14:paraId="7B32FC79" w14:textId="77777777" w:rsidR="00D813CB" w:rsidRPr="00AA3E20" w:rsidRDefault="00D813CB" w:rsidP="008B42C9">
            <w:pPr>
              <w:pStyle w:val="Referentietitel"/>
              <w:rPr>
                <w:rFonts w:ascii="Calibri" w:hAnsi="Calibri" w:cs="Calibri"/>
                <w:b/>
              </w:rPr>
            </w:pPr>
            <w:r w:rsidRPr="00AA3E20">
              <w:rPr>
                <w:rFonts w:ascii="Calibri" w:hAnsi="Calibri" w:cs="Calibri"/>
                <w:b/>
              </w:rPr>
              <w:t>uw bericht van</w:t>
            </w:r>
          </w:p>
        </w:tc>
        <w:tc>
          <w:tcPr>
            <w:tcW w:w="2693" w:type="dxa"/>
          </w:tcPr>
          <w:p w14:paraId="6E0CB98C" w14:textId="77777777" w:rsidR="00D813CB" w:rsidRPr="00AA3E20" w:rsidRDefault="00D813CB" w:rsidP="008B42C9">
            <w:pPr>
              <w:pStyle w:val="Referentietitel"/>
              <w:rPr>
                <w:rFonts w:ascii="Calibri" w:hAnsi="Calibri" w:cs="Calibri"/>
                <w:b/>
              </w:rPr>
            </w:pPr>
            <w:r w:rsidRPr="00AA3E20">
              <w:rPr>
                <w:rFonts w:ascii="Calibri" w:hAnsi="Calibri" w:cs="Calibri"/>
                <w:b/>
              </w:rPr>
              <w:t xml:space="preserve">uw kenmerk     </w:t>
            </w:r>
          </w:p>
        </w:tc>
        <w:tc>
          <w:tcPr>
            <w:tcW w:w="3011" w:type="dxa"/>
          </w:tcPr>
          <w:p w14:paraId="793718FB" w14:textId="77777777" w:rsidR="00D813CB" w:rsidRPr="00AA3E20" w:rsidRDefault="00D813CB" w:rsidP="00E50540">
            <w:pPr>
              <w:pStyle w:val="Referentietitel"/>
              <w:ind w:right="567"/>
              <w:rPr>
                <w:rFonts w:ascii="Calibri" w:hAnsi="Calibri" w:cs="Calibri"/>
                <w:b/>
              </w:rPr>
            </w:pPr>
            <w:r w:rsidRPr="00AA3E20">
              <w:rPr>
                <w:rFonts w:ascii="Calibri" w:hAnsi="Calibri" w:cs="Calibri"/>
                <w:b/>
              </w:rPr>
              <w:t>ons kenmerk</w:t>
            </w:r>
          </w:p>
        </w:tc>
        <w:tc>
          <w:tcPr>
            <w:tcW w:w="1701" w:type="dxa"/>
          </w:tcPr>
          <w:p w14:paraId="51C64F64" w14:textId="77777777" w:rsidR="00D813CB" w:rsidRPr="00AA3E20" w:rsidRDefault="00D813CB" w:rsidP="008B42C9">
            <w:pPr>
              <w:pStyle w:val="Referentietitel"/>
              <w:rPr>
                <w:rFonts w:ascii="Calibri" w:hAnsi="Calibri" w:cs="Calibri"/>
                <w:b/>
              </w:rPr>
            </w:pPr>
            <w:r w:rsidRPr="00AA3E20">
              <w:rPr>
                <w:rFonts w:ascii="Calibri" w:hAnsi="Calibri" w:cs="Calibri"/>
                <w:b/>
              </w:rPr>
              <w:t>bijlagen</w:t>
            </w:r>
          </w:p>
        </w:tc>
      </w:tr>
      <w:tr w:rsidR="00D813CB" w14:paraId="5FEB0576" w14:textId="77777777" w:rsidTr="00E50540">
        <w:tc>
          <w:tcPr>
            <w:tcW w:w="1985" w:type="dxa"/>
          </w:tcPr>
          <w:p w14:paraId="25767739" w14:textId="1D07DD0A" w:rsidR="00D813CB" w:rsidRPr="0067443B" w:rsidRDefault="00BA31E9" w:rsidP="00B74077">
            <w:pPr>
              <w:pStyle w:val="Referentietitel"/>
              <w:rPr>
                <w:rFonts w:ascii="Calibri" w:hAnsi="Calibri" w:cs="Calibri"/>
              </w:rPr>
            </w:pPr>
            <w:r>
              <w:rPr>
                <w:rFonts w:ascii="Calibri" w:hAnsi="Calibri" w:cs="Calibri"/>
              </w:rPr>
              <w:t>16/09/2024</w:t>
            </w:r>
          </w:p>
        </w:tc>
        <w:tc>
          <w:tcPr>
            <w:tcW w:w="2693" w:type="dxa"/>
          </w:tcPr>
          <w:p w14:paraId="4CC89834" w14:textId="77777777" w:rsidR="00D813CB" w:rsidRPr="00AA3E20" w:rsidRDefault="00D813CB" w:rsidP="008B42C9">
            <w:pPr>
              <w:pStyle w:val="Referentietitel"/>
              <w:rPr>
                <w:rFonts w:ascii="Calibri" w:hAnsi="Calibri" w:cs="Calibri"/>
                <w:b/>
              </w:rPr>
            </w:pPr>
            <w:r w:rsidRPr="00501389">
              <w:rPr>
                <w:rFonts w:ascii="Calibri" w:hAnsi="Calibri"/>
              </w:rPr>
              <w:fldChar w:fldCharType="begin">
                <w:ffData>
                  <w:name w:val="Text36"/>
                  <w:enabled/>
                  <w:calcOnExit w:val="0"/>
                  <w:textInput/>
                </w:ffData>
              </w:fldChar>
            </w:r>
            <w:bookmarkStart w:id="0" w:name="Text36"/>
            <w:r w:rsidRPr="00501389">
              <w:rPr>
                <w:rFonts w:ascii="Calibri" w:hAnsi="Calibri"/>
              </w:rPr>
              <w:instrText xml:space="preserve"> FORMTEXT </w:instrText>
            </w:r>
            <w:r w:rsidRPr="00501389">
              <w:rPr>
                <w:rFonts w:ascii="Calibri" w:hAnsi="Calibri"/>
              </w:rPr>
            </w:r>
            <w:r w:rsidRPr="00501389">
              <w:rPr>
                <w:rFonts w:ascii="Calibri" w:hAnsi="Calibri"/>
              </w:rPr>
              <w:fldChar w:fldCharType="separate"/>
            </w:r>
            <w:r w:rsidRPr="00501389">
              <w:rPr>
                <w:rFonts w:ascii="Calibri" w:hAnsi="Calibri"/>
                <w:noProof/>
              </w:rPr>
              <w:t> </w:t>
            </w:r>
            <w:r w:rsidRPr="00501389">
              <w:rPr>
                <w:rFonts w:ascii="Calibri" w:hAnsi="Calibri"/>
                <w:noProof/>
              </w:rPr>
              <w:t> </w:t>
            </w:r>
            <w:r w:rsidRPr="00501389">
              <w:rPr>
                <w:rFonts w:ascii="Calibri" w:hAnsi="Calibri"/>
                <w:noProof/>
              </w:rPr>
              <w:t> </w:t>
            </w:r>
            <w:r w:rsidRPr="00501389">
              <w:rPr>
                <w:rFonts w:ascii="Calibri" w:hAnsi="Calibri"/>
                <w:noProof/>
              </w:rPr>
              <w:t> </w:t>
            </w:r>
            <w:r w:rsidRPr="00501389">
              <w:rPr>
                <w:rFonts w:ascii="Calibri" w:hAnsi="Calibri"/>
                <w:noProof/>
              </w:rPr>
              <w:t> </w:t>
            </w:r>
            <w:r w:rsidRPr="00501389">
              <w:rPr>
                <w:rFonts w:ascii="Calibri" w:hAnsi="Calibri"/>
              </w:rPr>
              <w:fldChar w:fldCharType="end"/>
            </w:r>
            <w:bookmarkEnd w:id="0"/>
          </w:p>
        </w:tc>
        <w:tc>
          <w:tcPr>
            <w:tcW w:w="3011" w:type="dxa"/>
          </w:tcPr>
          <w:p w14:paraId="4683DC34" w14:textId="605C8E83" w:rsidR="003E5FE7" w:rsidRPr="00240872" w:rsidRDefault="00C923D7" w:rsidP="00B74077">
            <w:pPr>
              <w:pStyle w:val="Referentietitel"/>
              <w:rPr>
                <w:rFonts w:ascii="Calibri" w:hAnsi="Calibri" w:cs="Calibri"/>
                <w:noProof/>
              </w:rPr>
            </w:pPr>
            <w:r>
              <w:rPr>
                <w:rFonts w:ascii="Calibri" w:hAnsi="Calibri" w:cs="Calibri"/>
                <w:noProof/>
              </w:rPr>
              <w:t xml:space="preserve">TR </w:t>
            </w:r>
            <w:r w:rsidR="00BA31E9">
              <w:rPr>
                <w:rFonts w:ascii="Calibri" w:hAnsi="Calibri" w:cs="Calibri"/>
                <w:noProof/>
              </w:rPr>
              <w:t>Zwarte Bos</w:t>
            </w:r>
          </w:p>
        </w:tc>
        <w:tc>
          <w:tcPr>
            <w:tcW w:w="1701" w:type="dxa"/>
          </w:tcPr>
          <w:p w14:paraId="4BA3A483" w14:textId="77777777" w:rsidR="00D813CB" w:rsidRPr="00AA3E20" w:rsidRDefault="00D813CB" w:rsidP="008B42C9">
            <w:pPr>
              <w:pStyle w:val="Referentietitel"/>
              <w:rPr>
                <w:rFonts w:ascii="Calibri" w:hAnsi="Calibri" w:cs="Calibri"/>
                <w:b/>
              </w:rPr>
            </w:pPr>
            <w:r w:rsidRPr="00501389">
              <w:rPr>
                <w:rFonts w:ascii="Calibri" w:hAnsi="Calibri"/>
              </w:rPr>
              <w:fldChar w:fldCharType="begin">
                <w:ffData>
                  <w:name w:val="Text12"/>
                  <w:enabled/>
                  <w:calcOnExit w:val="0"/>
                  <w:textInput/>
                </w:ffData>
              </w:fldChar>
            </w:r>
            <w:bookmarkStart w:id="1" w:name="Text12"/>
            <w:r w:rsidRPr="00501389">
              <w:rPr>
                <w:rFonts w:ascii="Calibri" w:hAnsi="Calibri"/>
              </w:rPr>
              <w:instrText xml:space="preserve"> FORMTEXT </w:instrText>
            </w:r>
            <w:r w:rsidRPr="00501389">
              <w:rPr>
                <w:rFonts w:ascii="Calibri" w:hAnsi="Calibri"/>
              </w:rPr>
            </w:r>
            <w:r w:rsidRPr="00501389">
              <w:rPr>
                <w:rFonts w:ascii="Calibri" w:hAnsi="Calibri"/>
              </w:rPr>
              <w:fldChar w:fldCharType="separate"/>
            </w:r>
            <w:r w:rsidRPr="00501389">
              <w:rPr>
                <w:rFonts w:ascii="Calibri" w:hAnsi="Calibri"/>
              </w:rPr>
              <w:t> </w:t>
            </w:r>
            <w:r w:rsidRPr="00501389">
              <w:rPr>
                <w:rFonts w:ascii="Calibri" w:hAnsi="Calibri"/>
              </w:rPr>
              <w:t> </w:t>
            </w:r>
            <w:r w:rsidRPr="00501389">
              <w:rPr>
                <w:rFonts w:ascii="Calibri" w:hAnsi="Calibri"/>
              </w:rPr>
              <w:t> </w:t>
            </w:r>
            <w:r w:rsidRPr="00501389">
              <w:rPr>
                <w:rFonts w:ascii="Calibri" w:hAnsi="Calibri"/>
              </w:rPr>
              <w:t> </w:t>
            </w:r>
            <w:r w:rsidRPr="00501389">
              <w:rPr>
                <w:rFonts w:ascii="Calibri" w:hAnsi="Calibri"/>
              </w:rPr>
              <w:t> </w:t>
            </w:r>
            <w:r w:rsidRPr="00501389">
              <w:rPr>
                <w:rFonts w:ascii="Calibri" w:hAnsi="Calibri"/>
              </w:rPr>
              <w:fldChar w:fldCharType="end"/>
            </w:r>
            <w:bookmarkEnd w:id="1"/>
          </w:p>
        </w:tc>
      </w:tr>
      <w:tr w:rsidR="00D813CB" w:rsidRPr="00501389" w14:paraId="05A1456E" w14:textId="77777777" w:rsidTr="00E50540">
        <w:tc>
          <w:tcPr>
            <w:tcW w:w="4678" w:type="dxa"/>
            <w:gridSpan w:val="2"/>
          </w:tcPr>
          <w:p w14:paraId="563D71D5" w14:textId="77777777" w:rsidR="00D813CB" w:rsidRPr="00501389" w:rsidRDefault="00D813CB" w:rsidP="00D813CB">
            <w:pPr>
              <w:pStyle w:val="Referentietitel"/>
              <w:jc w:val="both"/>
              <w:rPr>
                <w:rFonts w:ascii="Calibri" w:hAnsi="Calibri"/>
              </w:rPr>
            </w:pPr>
            <w:r w:rsidRPr="00AA3E20">
              <w:rPr>
                <w:rFonts w:ascii="Calibri" w:hAnsi="Calibri" w:cs="Calibri"/>
                <w:b/>
              </w:rPr>
              <w:t>vragen naar/e-mail</w:t>
            </w:r>
          </w:p>
        </w:tc>
        <w:tc>
          <w:tcPr>
            <w:tcW w:w="3011" w:type="dxa"/>
          </w:tcPr>
          <w:p w14:paraId="0E44DCC9" w14:textId="77777777" w:rsidR="00D813CB" w:rsidRPr="00501389" w:rsidRDefault="00D813CB" w:rsidP="008F740C">
            <w:pPr>
              <w:pStyle w:val="Referentietitel"/>
              <w:rPr>
                <w:rFonts w:ascii="Calibri" w:hAnsi="Calibri"/>
              </w:rPr>
            </w:pPr>
            <w:r w:rsidRPr="00AA3E20">
              <w:rPr>
                <w:rFonts w:ascii="Calibri" w:hAnsi="Calibri" w:cs="Calibri"/>
                <w:b/>
              </w:rPr>
              <w:t>telefoonnummer</w:t>
            </w:r>
          </w:p>
        </w:tc>
        <w:tc>
          <w:tcPr>
            <w:tcW w:w="1701" w:type="dxa"/>
          </w:tcPr>
          <w:p w14:paraId="02D6CDC9" w14:textId="77777777" w:rsidR="00D813CB" w:rsidRPr="00501389" w:rsidRDefault="00D813CB" w:rsidP="008F740C">
            <w:pPr>
              <w:pStyle w:val="Referentietitel"/>
              <w:rPr>
                <w:rFonts w:ascii="Calibri" w:hAnsi="Calibri"/>
              </w:rPr>
            </w:pPr>
            <w:r w:rsidRPr="00AA3E20">
              <w:rPr>
                <w:rFonts w:ascii="Calibri" w:hAnsi="Calibri" w:cs="Calibri"/>
                <w:b/>
              </w:rPr>
              <w:t>datum</w:t>
            </w:r>
          </w:p>
        </w:tc>
      </w:tr>
      <w:tr w:rsidR="00D813CB" w:rsidRPr="00E50540" w14:paraId="5FFBD38D" w14:textId="77777777" w:rsidTr="00E50540">
        <w:tc>
          <w:tcPr>
            <w:tcW w:w="4678" w:type="dxa"/>
            <w:gridSpan w:val="2"/>
          </w:tcPr>
          <w:p w14:paraId="16F1434A" w14:textId="56CC94A2" w:rsidR="00D813CB" w:rsidRPr="003E5FE7" w:rsidRDefault="003E5FE7" w:rsidP="008F740C">
            <w:pPr>
              <w:pStyle w:val="Referentietitel"/>
              <w:rPr>
                <w:rFonts w:ascii="Calibri" w:hAnsi="Calibri" w:cs="Calibri"/>
              </w:rPr>
            </w:pPr>
            <w:r w:rsidRPr="003E5FE7">
              <w:rPr>
                <w:rFonts w:ascii="Calibri" w:hAnsi="Calibri" w:cs="Calibri"/>
              </w:rPr>
              <w:t>G</w:t>
            </w:r>
            <w:r>
              <w:rPr>
                <w:rFonts w:ascii="Calibri" w:hAnsi="Calibri" w:cs="Calibri"/>
              </w:rPr>
              <w:t>ert Peeters</w:t>
            </w:r>
          </w:p>
          <w:p w14:paraId="40AF2C70" w14:textId="13185991" w:rsidR="00D813CB" w:rsidRPr="003E5FE7" w:rsidRDefault="003E5FE7" w:rsidP="008F740C">
            <w:pPr>
              <w:pStyle w:val="Referentietitel"/>
              <w:rPr>
                <w:rFonts w:ascii="Calibri" w:hAnsi="Calibri" w:cs="Calibri"/>
                <w:b/>
              </w:rPr>
            </w:pPr>
            <w:r>
              <w:t>Gert.Peeters@vlaanderen.be</w:t>
            </w:r>
          </w:p>
        </w:tc>
        <w:tc>
          <w:tcPr>
            <w:tcW w:w="3011" w:type="dxa"/>
          </w:tcPr>
          <w:p w14:paraId="17FD2890" w14:textId="28745874" w:rsidR="003E5FE7" w:rsidRDefault="003E5FE7" w:rsidP="003E5FE7">
            <w:pPr>
              <w:spacing w:line="240" w:lineRule="auto"/>
              <w:rPr>
                <w:rFonts w:ascii="Calibri" w:hAnsi="Calibri" w:cs="Calibri"/>
                <w:color w:val="000000"/>
              </w:rPr>
            </w:pPr>
            <w:r>
              <w:rPr>
                <w:rFonts w:ascii="Calibri" w:hAnsi="Calibri" w:cs="Calibri"/>
                <w:color w:val="000000"/>
              </w:rPr>
              <w:t>02/553 58 72 OF</w:t>
            </w:r>
          </w:p>
          <w:p w14:paraId="12722B84" w14:textId="4B5A05EC" w:rsidR="003E5FE7" w:rsidRDefault="003E5FE7" w:rsidP="003E5FE7">
            <w:pPr>
              <w:spacing w:line="240" w:lineRule="auto"/>
              <w:rPr>
                <w:rFonts w:ascii="Calibri" w:hAnsi="Calibri" w:cs="Calibri"/>
                <w:color w:val="000000"/>
              </w:rPr>
            </w:pPr>
            <w:r>
              <w:rPr>
                <w:rFonts w:ascii="Calibri" w:hAnsi="Calibri" w:cs="Calibri"/>
                <w:color w:val="000000"/>
              </w:rPr>
              <w:t>0475/87 02 66</w:t>
            </w:r>
          </w:p>
          <w:p w14:paraId="1B48A8FB" w14:textId="0C33B211" w:rsidR="00C609DA" w:rsidRPr="00E50540" w:rsidRDefault="00C609DA" w:rsidP="00C609DA">
            <w:pPr>
              <w:pStyle w:val="Referentietitel"/>
              <w:rPr>
                <w:rFonts w:ascii="Calibri" w:hAnsi="Calibri" w:cs="Calibri"/>
              </w:rPr>
            </w:pPr>
          </w:p>
        </w:tc>
        <w:tc>
          <w:tcPr>
            <w:tcW w:w="1701" w:type="dxa"/>
          </w:tcPr>
          <w:p w14:paraId="4D8770B6" w14:textId="77777777" w:rsidR="00D813CB" w:rsidRPr="00E50540" w:rsidRDefault="00240872" w:rsidP="008F740C">
            <w:pPr>
              <w:pStyle w:val="Referentietitel"/>
              <w:rPr>
                <w:rFonts w:ascii="Calibri" w:hAnsi="Calibri" w:cs="Calibri"/>
              </w:rPr>
            </w:pPr>
            <w:r w:rsidRPr="00E50540">
              <w:rPr>
                <w:rFonts w:ascii="Calibri" w:hAnsi="Calibri" w:cs="Calibri"/>
              </w:rPr>
              <w:t>Zie handtekening</w:t>
            </w:r>
          </w:p>
        </w:tc>
      </w:tr>
    </w:tbl>
    <w:p w14:paraId="5AEFB577" w14:textId="77777777" w:rsidR="008B42C9" w:rsidRDefault="008B42C9" w:rsidP="00AA3E20">
      <w:pPr>
        <w:pStyle w:val="Betreft"/>
        <w:spacing w:before="0" w:after="0" w:line="240" w:lineRule="auto"/>
        <w:rPr>
          <w:rFonts w:ascii="Calibri" w:hAnsi="Calibri" w:cs="Calibri"/>
          <w:sz w:val="22"/>
          <w:szCs w:val="22"/>
        </w:rPr>
      </w:pPr>
    </w:p>
    <w:p w14:paraId="39118FFD" w14:textId="77777777" w:rsidR="00E50540" w:rsidRDefault="00E50540" w:rsidP="00AA3E20">
      <w:pPr>
        <w:pStyle w:val="Betreft"/>
        <w:spacing w:before="0" w:after="0" w:line="240" w:lineRule="auto"/>
        <w:rPr>
          <w:rFonts w:ascii="Calibri" w:hAnsi="Calibri" w:cs="Calibri"/>
          <w:sz w:val="22"/>
          <w:szCs w:val="22"/>
        </w:rPr>
      </w:pPr>
    </w:p>
    <w:p w14:paraId="7CDD0A6D" w14:textId="616DA92D" w:rsidR="00073288" w:rsidRPr="00BC4660" w:rsidRDefault="00B10669" w:rsidP="00E41DE4">
      <w:pPr>
        <w:pStyle w:val="Betreft"/>
        <w:spacing w:before="0" w:after="0" w:line="240" w:lineRule="auto"/>
        <w:rPr>
          <w:rFonts w:ascii="Calibri" w:hAnsi="Calibri"/>
        </w:rPr>
        <w:sectPr w:rsidR="00073288" w:rsidRPr="00BC4660" w:rsidSect="004414BE">
          <w:footerReference w:type="default" r:id="rId9"/>
          <w:headerReference w:type="first" r:id="rId10"/>
          <w:footerReference w:type="first" r:id="rId11"/>
          <w:type w:val="continuous"/>
          <w:pgSz w:w="11906" w:h="16838"/>
          <w:pgMar w:top="851" w:right="1134" w:bottom="2552" w:left="1134" w:header="709" w:footer="851" w:gutter="0"/>
          <w:cols w:space="708"/>
          <w:formProt w:val="0"/>
          <w:titlePg/>
          <w:docGrid w:linePitch="360"/>
        </w:sectPr>
      </w:pPr>
      <w:r w:rsidRPr="00BC4660">
        <w:rPr>
          <w:rFonts w:ascii="Calibri" w:hAnsi="Calibri" w:cs="Calibri"/>
          <w:sz w:val="22"/>
          <w:szCs w:val="22"/>
        </w:rPr>
        <w:t>Betreft:</w:t>
      </w:r>
      <w:r w:rsidRPr="00BC4660">
        <w:rPr>
          <w:sz w:val="22"/>
          <w:szCs w:val="22"/>
        </w:rPr>
        <w:t xml:space="preserve"> </w:t>
      </w:r>
      <w:r w:rsidR="00240872" w:rsidRPr="00BC4660">
        <w:rPr>
          <w:rFonts w:ascii="Calibri" w:hAnsi="Calibri"/>
          <w:sz w:val="22"/>
          <w:szCs w:val="22"/>
        </w:rPr>
        <w:t>volledig</w:t>
      </w:r>
      <w:r w:rsidR="00A923D7" w:rsidRPr="00BC4660">
        <w:rPr>
          <w:rFonts w:ascii="Calibri" w:hAnsi="Calibri"/>
          <w:sz w:val="22"/>
          <w:szCs w:val="22"/>
        </w:rPr>
        <w:t>heids-</w:t>
      </w:r>
      <w:r w:rsidR="00240872" w:rsidRPr="00BC4660">
        <w:rPr>
          <w:rFonts w:ascii="Calibri" w:hAnsi="Calibri"/>
          <w:sz w:val="22"/>
          <w:szCs w:val="22"/>
        </w:rPr>
        <w:t xml:space="preserve"> en ontvankelijk</w:t>
      </w:r>
      <w:r w:rsidR="00A923D7" w:rsidRPr="00BC4660">
        <w:rPr>
          <w:rFonts w:ascii="Calibri" w:hAnsi="Calibri"/>
          <w:sz w:val="22"/>
          <w:szCs w:val="22"/>
        </w:rPr>
        <w:t>heids</w:t>
      </w:r>
      <w:r w:rsidR="00240872" w:rsidRPr="00BC4660">
        <w:rPr>
          <w:rFonts w:ascii="Calibri" w:hAnsi="Calibri"/>
          <w:sz w:val="22"/>
          <w:szCs w:val="22"/>
        </w:rPr>
        <w:t xml:space="preserve">verklaring van </w:t>
      </w:r>
      <w:r w:rsidR="00BC4660" w:rsidRPr="00BC4660">
        <w:rPr>
          <w:rFonts w:ascii="Calibri" w:hAnsi="Calibri"/>
          <w:sz w:val="22"/>
          <w:szCs w:val="22"/>
        </w:rPr>
        <w:t xml:space="preserve">de toegankelijkheidsregeling voor het </w:t>
      </w:r>
      <w:r w:rsidR="003E5FE7">
        <w:rPr>
          <w:rFonts w:ascii="Calibri" w:hAnsi="Calibri"/>
          <w:sz w:val="22"/>
          <w:szCs w:val="22"/>
        </w:rPr>
        <w:t>natuurbeheerplan “</w:t>
      </w:r>
      <w:r w:rsidR="00BA31E9">
        <w:rPr>
          <w:rFonts w:ascii="Calibri" w:hAnsi="Calibri"/>
          <w:sz w:val="22"/>
          <w:szCs w:val="22"/>
        </w:rPr>
        <w:t>Zwarte Bos</w:t>
      </w:r>
      <w:r w:rsidR="003E5FE7">
        <w:rPr>
          <w:rFonts w:ascii="Calibri" w:hAnsi="Calibri"/>
          <w:sz w:val="22"/>
          <w:szCs w:val="22"/>
        </w:rPr>
        <w:t xml:space="preserve">” – </w:t>
      </w:r>
      <w:r w:rsidR="00BA31E9">
        <w:rPr>
          <w:rFonts w:ascii="Calibri" w:hAnsi="Calibri"/>
          <w:sz w:val="22"/>
          <w:szCs w:val="22"/>
        </w:rPr>
        <w:t>Bierbeek</w:t>
      </w:r>
    </w:p>
    <w:p w14:paraId="46E5F268" w14:textId="77777777" w:rsidR="00706636" w:rsidRPr="00BC4660" w:rsidRDefault="00706636" w:rsidP="00706636">
      <w:pPr>
        <w:spacing w:line="240" w:lineRule="auto"/>
        <w:rPr>
          <w:rFonts w:ascii="Calibri" w:hAnsi="Calibri"/>
        </w:rPr>
        <w:sectPr w:rsidR="00706636" w:rsidRPr="00BC4660" w:rsidSect="004414BE">
          <w:footerReference w:type="default" r:id="rId12"/>
          <w:headerReference w:type="first" r:id="rId13"/>
          <w:footerReference w:type="first" r:id="rId14"/>
          <w:type w:val="continuous"/>
          <w:pgSz w:w="11906" w:h="16838"/>
          <w:pgMar w:top="851" w:right="1134" w:bottom="2552" w:left="1134" w:header="709" w:footer="851" w:gutter="0"/>
          <w:cols w:space="708"/>
          <w:formProt w:val="0"/>
          <w:titlePg/>
          <w:docGrid w:linePitch="360"/>
        </w:sectPr>
      </w:pPr>
    </w:p>
    <w:p w14:paraId="7E914E87" w14:textId="77777777" w:rsidR="00706636" w:rsidRPr="00BC4660" w:rsidRDefault="00706636" w:rsidP="00706636">
      <w:pPr>
        <w:spacing w:line="240" w:lineRule="auto"/>
        <w:rPr>
          <w:rFonts w:ascii="Calibri" w:hAnsi="Calibri"/>
        </w:rPr>
      </w:pPr>
      <w:r w:rsidRPr="00BC4660">
        <w:rPr>
          <w:rFonts w:ascii="Calibri" w:hAnsi="Calibri"/>
        </w:rPr>
        <w:t>Geachte,</w:t>
      </w:r>
    </w:p>
    <w:p w14:paraId="277E8D93" w14:textId="77777777" w:rsidR="00706636" w:rsidRPr="00BC4660" w:rsidRDefault="00706636" w:rsidP="00706636">
      <w:pPr>
        <w:spacing w:line="240" w:lineRule="auto"/>
        <w:rPr>
          <w:rFonts w:ascii="Calibri" w:hAnsi="Calibri"/>
        </w:rPr>
      </w:pPr>
    </w:p>
    <w:p w14:paraId="3D0A160C" w14:textId="1FDAA342" w:rsidR="00706636" w:rsidRPr="00C56AA6" w:rsidRDefault="00706636" w:rsidP="00706636">
      <w:pPr>
        <w:spacing w:line="240" w:lineRule="auto"/>
        <w:rPr>
          <w:rFonts w:ascii="Calibri" w:hAnsi="Calibri"/>
        </w:rPr>
      </w:pPr>
      <w:r w:rsidRPr="00C56AA6">
        <w:rPr>
          <w:rFonts w:ascii="Calibri" w:hAnsi="Calibri"/>
        </w:rPr>
        <w:t>Het Agentschap voor Natuur en Bos heeft uw hoger vermeld</w:t>
      </w:r>
      <w:r w:rsidR="002546C1" w:rsidRPr="00C56AA6">
        <w:rPr>
          <w:rFonts w:ascii="Calibri" w:hAnsi="Calibri"/>
        </w:rPr>
        <w:t>e</w:t>
      </w:r>
      <w:r w:rsidRPr="00C56AA6">
        <w:rPr>
          <w:rFonts w:ascii="Calibri" w:hAnsi="Calibri"/>
        </w:rPr>
        <w:t xml:space="preserve"> </w:t>
      </w:r>
      <w:r w:rsidR="002546C1" w:rsidRPr="00C56AA6">
        <w:rPr>
          <w:rFonts w:ascii="Calibri" w:hAnsi="Calibri"/>
        </w:rPr>
        <w:t>toegankelijkheidsregeling</w:t>
      </w:r>
      <w:r w:rsidRPr="00C56AA6">
        <w:rPr>
          <w:rFonts w:ascii="Calibri" w:hAnsi="Calibri"/>
        </w:rPr>
        <w:t xml:space="preserve"> goed ontvangen. Uw dossier voldoet aan de bepalingen van het </w:t>
      </w:r>
      <w:r w:rsidRPr="00C56AA6">
        <w:rPr>
          <w:rFonts w:ascii="Calibri" w:hAnsi="Calibri"/>
          <w:i/>
        </w:rPr>
        <w:t xml:space="preserve">Besluit van de Vlaamse Regering van </w:t>
      </w:r>
      <w:r w:rsidR="00C56AA6" w:rsidRPr="00C56AA6">
        <w:rPr>
          <w:rFonts w:ascii="Calibri" w:hAnsi="Calibri"/>
          <w:i/>
        </w:rPr>
        <w:t>5 december 2008</w:t>
      </w:r>
      <w:r w:rsidRPr="00C56AA6">
        <w:rPr>
          <w:rFonts w:ascii="Calibri" w:hAnsi="Calibri"/>
          <w:i/>
        </w:rPr>
        <w:t xml:space="preserve"> betreffende de </w:t>
      </w:r>
      <w:r w:rsidR="00C56AA6" w:rsidRPr="00C56AA6">
        <w:rPr>
          <w:rFonts w:ascii="Calibri" w:hAnsi="Calibri"/>
          <w:i/>
        </w:rPr>
        <w:t>toegankelijkheid van de bossen en de</w:t>
      </w:r>
      <w:r w:rsidRPr="00C56AA6">
        <w:rPr>
          <w:rFonts w:ascii="Calibri" w:hAnsi="Calibri"/>
          <w:i/>
        </w:rPr>
        <w:t xml:space="preserve"> natuurreservaten</w:t>
      </w:r>
      <w:r w:rsidRPr="00C56AA6">
        <w:rPr>
          <w:rFonts w:ascii="Calibri" w:hAnsi="Calibri"/>
        </w:rPr>
        <w:t xml:space="preserve">. Het dossier wordt volledig en ontvankelijk verklaard en geregistreerd als </w:t>
      </w:r>
      <w:r w:rsidR="00EB6A16">
        <w:rPr>
          <w:rFonts w:ascii="Calibri" w:hAnsi="Calibri"/>
          <w:b/>
          <w:bCs/>
        </w:rPr>
        <w:t>TR</w:t>
      </w:r>
      <w:r w:rsidR="00BA31E9">
        <w:rPr>
          <w:rFonts w:ascii="Calibri" w:hAnsi="Calibri"/>
          <w:b/>
          <w:bCs/>
        </w:rPr>
        <w:t xml:space="preserve"> Zwarte Bos</w:t>
      </w:r>
      <w:r w:rsidR="00902433">
        <w:rPr>
          <w:rFonts w:ascii="Calibri" w:hAnsi="Calibri"/>
          <w:b/>
          <w:bCs/>
        </w:rPr>
        <w:t>.</w:t>
      </w:r>
    </w:p>
    <w:p w14:paraId="46FC9570" w14:textId="77777777" w:rsidR="00F121EC" w:rsidRPr="00267971" w:rsidRDefault="00F121EC" w:rsidP="00706636">
      <w:pPr>
        <w:spacing w:line="240" w:lineRule="auto"/>
        <w:rPr>
          <w:rFonts w:ascii="Calibri" w:hAnsi="Calibri"/>
        </w:rPr>
      </w:pPr>
    </w:p>
    <w:p w14:paraId="62FDC3AD" w14:textId="77777777" w:rsidR="00F121EC" w:rsidRPr="00267971" w:rsidRDefault="00F121EC" w:rsidP="00F121EC">
      <w:pPr>
        <w:pStyle w:val="Betreft"/>
        <w:spacing w:before="0" w:after="0" w:line="240" w:lineRule="auto"/>
        <w:rPr>
          <w:rFonts w:ascii="Calibri" w:hAnsi="Calibri" w:cs="Calibri"/>
          <w:sz w:val="22"/>
          <w:szCs w:val="22"/>
        </w:rPr>
      </w:pPr>
      <w:r w:rsidRPr="00267971">
        <w:rPr>
          <w:rFonts w:ascii="Calibri" w:hAnsi="Calibri" w:cs="Calibri"/>
          <w:sz w:val="22"/>
          <w:szCs w:val="22"/>
        </w:rPr>
        <w:t xml:space="preserve">Conform art. </w:t>
      </w:r>
      <w:r w:rsidR="00B54EBB" w:rsidRPr="00267971">
        <w:rPr>
          <w:rFonts w:ascii="Calibri" w:hAnsi="Calibri" w:cs="Calibri"/>
          <w:sz w:val="22"/>
          <w:szCs w:val="22"/>
        </w:rPr>
        <w:t>11/1</w:t>
      </w:r>
      <w:r w:rsidRPr="00267971">
        <w:rPr>
          <w:rFonts w:ascii="Calibri" w:hAnsi="Calibri" w:cs="Calibri"/>
          <w:sz w:val="22"/>
          <w:szCs w:val="22"/>
        </w:rPr>
        <w:t xml:space="preserve"> van het </w:t>
      </w:r>
      <w:r w:rsidR="00267971" w:rsidRPr="00267971">
        <w:rPr>
          <w:rFonts w:ascii="Calibri" w:hAnsi="Calibri" w:cs="Calibri"/>
          <w:sz w:val="22"/>
          <w:szCs w:val="22"/>
        </w:rPr>
        <w:t>Besluit van de Vlaamse Regering</w:t>
      </w:r>
      <w:r w:rsidRPr="00267971">
        <w:rPr>
          <w:rFonts w:ascii="Calibri" w:hAnsi="Calibri" w:cs="Calibri"/>
          <w:sz w:val="22"/>
          <w:szCs w:val="22"/>
        </w:rPr>
        <w:t xml:space="preserve"> van </w:t>
      </w:r>
      <w:r w:rsidR="00267971" w:rsidRPr="00267971">
        <w:rPr>
          <w:rFonts w:ascii="Calibri" w:hAnsi="Calibri" w:cs="Calibri"/>
          <w:sz w:val="22"/>
          <w:szCs w:val="22"/>
        </w:rPr>
        <w:t>5 december 2008</w:t>
      </w:r>
      <w:r w:rsidRPr="00267971">
        <w:rPr>
          <w:rFonts w:ascii="Calibri" w:hAnsi="Calibri" w:cs="Calibri"/>
          <w:sz w:val="22"/>
          <w:szCs w:val="22"/>
        </w:rPr>
        <w:t xml:space="preserve"> betreffende de </w:t>
      </w:r>
      <w:r w:rsidR="00267971" w:rsidRPr="00267971">
        <w:rPr>
          <w:rFonts w:ascii="Calibri" w:hAnsi="Calibri" w:cs="Calibri"/>
          <w:sz w:val="22"/>
          <w:szCs w:val="22"/>
        </w:rPr>
        <w:t>toegankelijkheid van de bossen en</w:t>
      </w:r>
      <w:r w:rsidRPr="00267971">
        <w:rPr>
          <w:rFonts w:ascii="Calibri" w:hAnsi="Calibri" w:cs="Calibri"/>
          <w:sz w:val="22"/>
          <w:szCs w:val="22"/>
        </w:rPr>
        <w:t xml:space="preserve"> </w:t>
      </w:r>
      <w:r w:rsidR="00267971" w:rsidRPr="00267971">
        <w:rPr>
          <w:rFonts w:ascii="Calibri" w:hAnsi="Calibri" w:cs="Calibri"/>
          <w:sz w:val="22"/>
          <w:szCs w:val="22"/>
        </w:rPr>
        <w:t xml:space="preserve">de </w:t>
      </w:r>
      <w:r w:rsidRPr="00267971">
        <w:rPr>
          <w:rFonts w:ascii="Calibri" w:hAnsi="Calibri" w:cs="Calibri"/>
          <w:sz w:val="22"/>
          <w:szCs w:val="22"/>
        </w:rPr>
        <w:t xml:space="preserve">natuurreservaten dient </w:t>
      </w:r>
      <w:r w:rsidR="00267971" w:rsidRPr="00267971">
        <w:rPr>
          <w:rFonts w:ascii="Calibri" w:hAnsi="Calibri" w:cs="Calibri"/>
          <w:sz w:val="22"/>
          <w:szCs w:val="22"/>
        </w:rPr>
        <w:t>de</w:t>
      </w:r>
      <w:r w:rsidRPr="00267971">
        <w:rPr>
          <w:rFonts w:ascii="Calibri" w:hAnsi="Calibri" w:cs="Calibri"/>
          <w:sz w:val="22"/>
          <w:szCs w:val="22"/>
        </w:rPr>
        <w:t xml:space="preserve"> ontwerp-</w:t>
      </w:r>
      <w:r w:rsidR="00267971" w:rsidRPr="00267971">
        <w:rPr>
          <w:rFonts w:ascii="Calibri" w:hAnsi="Calibri" w:cs="Calibri"/>
          <w:sz w:val="22"/>
          <w:szCs w:val="22"/>
        </w:rPr>
        <w:t>toegankelijkheidsregeling</w:t>
      </w:r>
      <w:r w:rsidRPr="00267971">
        <w:rPr>
          <w:rFonts w:ascii="Calibri" w:hAnsi="Calibri" w:cs="Calibri"/>
          <w:sz w:val="22"/>
          <w:szCs w:val="22"/>
        </w:rPr>
        <w:t xml:space="preserve"> voor consultatie ter inzage gelegd te worden bij het Agentschap voor Natuur en Bos, bij de indiener of op een door de indiener en het agentschap  gezamenlijk te bepalen plaats in de omgeving van het terrein waarvoor </w:t>
      </w:r>
      <w:r w:rsidR="00267971" w:rsidRPr="00267971">
        <w:rPr>
          <w:rFonts w:ascii="Calibri" w:hAnsi="Calibri" w:cs="Calibri"/>
          <w:sz w:val="22"/>
          <w:szCs w:val="22"/>
        </w:rPr>
        <w:t>de toegankelijkheidsregeling</w:t>
      </w:r>
      <w:r w:rsidRPr="00267971">
        <w:rPr>
          <w:rFonts w:ascii="Calibri" w:hAnsi="Calibri" w:cs="Calibri"/>
          <w:sz w:val="22"/>
          <w:szCs w:val="22"/>
        </w:rPr>
        <w:t xml:space="preserve"> </w:t>
      </w:r>
      <w:r w:rsidR="00267971" w:rsidRPr="00267971">
        <w:rPr>
          <w:rFonts w:ascii="Calibri" w:hAnsi="Calibri" w:cs="Calibri"/>
          <w:sz w:val="22"/>
          <w:szCs w:val="22"/>
        </w:rPr>
        <w:t>is</w:t>
      </w:r>
      <w:r w:rsidRPr="00267971">
        <w:rPr>
          <w:rFonts w:ascii="Calibri" w:hAnsi="Calibri" w:cs="Calibri"/>
          <w:sz w:val="22"/>
          <w:szCs w:val="22"/>
        </w:rPr>
        <w:t xml:space="preserve"> opgesteld. </w:t>
      </w:r>
    </w:p>
    <w:p w14:paraId="3C48A375" w14:textId="77777777" w:rsidR="00F121EC" w:rsidRPr="000E22A0" w:rsidRDefault="00F121EC" w:rsidP="00706636">
      <w:pPr>
        <w:spacing w:line="240" w:lineRule="auto"/>
        <w:rPr>
          <w:rFonts w:ascii="Calibri" w:hAnsi="Calibri"/>
        </w:rPr>
      </w:pPr>
    </w:p>
    <w:p w14:paraId="49B390A7" w14:textId="77777777" w:rsidR="00F121EC" w:rsidRPr="000E22A0" w:rsidRDefault="00F121EC" w:rsidP="00F121EC">
      <w:pPr>
        <w:pStyle w:val="Betreft"/>
        <w:spacing w:before="0" w:after="0" w:line="240" w:lineRule="auto"/>
        <w:rPr>
          <w:rFonts w:ascii="Calibri" w:hAnsi="Calibri" w:cs="Calibri"/>
          <w:sz w:val="22"/>
          <w:szCs w:val="22"/>
        </w:rPr>
      </w:pPr>
      <w:r w:rsidRPr="000E22A0">
        <w:rPr>
          <w:rFonts w:ascii="Calibri" w:hAnsi="Calibri" w:cs="Calibri"/>
          <w:sz w:val="22"/>
          <w:szCs w:val="22"/>
        </w:rPr>
        <w:t xml:space="preserve">De aankondiging van de consultatie gebeurt binnen 30 kalenderdagen na deze ontvangstmelding. </w:t>
      </w:r>
    </w:p>
    <w:p w14:paraId="08C125A5" w14:textId="77777777" w:rsidR="00F121EC" w:rsidRPr="000E22A0" w:rsidRDefault="00F121EC" w:rsidP="00F121EC">
      <w:pPr>
        <w:pStyle w:val="Betreft"/>
        <w:spacing w:before="0" w:after="0" w:line="240" w:lineRule="auto"/>
        <w:rPr>
          <w:rFonts w:ascii="Calibri" w:hAnsi="Calibri" w:cs="Calibri"/>
          <w:sz w:val="22"/>
          <w:szCs w:val="22"/>
        </w:rPr>
      </w:pPr>
      <w:r w:rsidRPr="000E22A0">
        <w:rPr>
          <w:rFonts w:ascii="Calibri" w:hAnsi="Calibri" w:cs="Calibri"/>
          <w:sz w:val="22"/>
          <w:szCs w:val="22"/>
        </w:rPr>
        <w:t>Deze aankondiging wordt bekend gemaakt op één van volgende wijzen:</w:t>
      </w:r>
    </w:p>
    <w:p w14:paraId="74CDEFA6" w14:textId="77777777" w:rsidR="00F121EC" w:rsidRPr="000E22A0" w:rsidRDefault="00F121EC" w:rsidP="00F121EC">
      <w:pPr>
        <w:pStyle w:val="Betreft"/>
        <w:numPr>
          <w:ilvl w:val="0"/>
          <w:numId w:val="44"/>
        </w:numPr>
        <w:spacing w:before="0" w:after="0" w:line="240" w:lineRule="auto"/>
        <w:rPr>
          <w:rFonts w:ascii="Calibri" w:hAnsi="Calibri" w:cs="Calibri"/>
          <w:sz w:val="22"/>
          <w:szCs w:val="22"/>
        </w:rPr>
      </w:pPr>
      <w:r w:rsidRPr="000E22A0">
        <w:rPr>
          <w:rFonts w:ascii="Calibri" w:hAnsi="Calibri" w:cs="Calibri"/>
          <w:sz w:val="22"/>
          <w:szCs w:val="22"/>
        </w:rPr>
        <w:t>In minstens één regionale krant</w:t>
      </w:r>
    </w:p>
    <w:p w14:paraId="1B6FA2CD" w14:textId="77777777" w:rsidR="00F121EC" w:rsidRPr="000E22A0" w:rsidRDefault="00F121EC" w:rsidP="00F121EC">
      <w:pPr>
        <w:pStyle w:val="Betreft"/>
        <w:numPr>
          <w:ilvl w:val="0"/>
          <w:numId w:val="44"/>
        </w:numPr>
        <w:spacing w:before="0" w:after="0" w:line="240" w:lineRule="auto"/>
        <w:rPr>
          <w:rFonts w:ascii="Calibri" w:hAnsi="Calibri" w:cs="Calibri"/>
          <w:sz w:val="22"/>
          <w:szCs w:val="22"/>
        </w:rPr>
      </w:pPr>
      <w:r w:rsidRPr="000E22A0">
        <w:rPr>
          <w:rFonts w:ascii="Calibri" w:hAnsi="Calibri" w:cs="Calibri"/>
          <w:sz w:val="22"/>
          <w:szCs w:val="22"/>
        </w:rPr>
        <w:t>Via de gemeentelijke informatiekanalen</w:t>
      </w:r>
    </w:p>
    <w:p w14:paraId="24C550BD" w14:textId="77777777" w:rsidR="00F121EC" w:rsidRPr="000E22A0" w:rsidRDefault="00F121EC" w:rsidP="00F121EC">
      <w:pPr>
        <w:pStyle w:val="Betreft"/>
        <w:numPr>
          <w:ilvl w:val="0"/>
          <w:numId w:val="44"/>
        </w:numPr>
        <w:spacing w:before="0" w:after="0" w:line="240" w:lineRule="auto"/>
        <w:rPr>
          <w:rFonts w:ascii="Calibri" w:hAnsi="Calibri" w:cs="Calibri"/>
          <w:sz w:val="22"/>
          <w:szCs w:val="22"/>
        </w:rPr>
      </w:pPr>
      <w:r w:rsidRPr="000E22A0">
        <w:rPr>
          <w:rFonts w:ascii="Calibri" w:hAnsi="Calibri" w:cs="Calibri"/>
          <w:sz w:val="22"/>
          <w:szCs w:val="22"/>
        </w:rPr>
        <w:t xml:space="preserve">Door middel van aanplakking op een duidelijk zichtbare wijze langs de toegangsweg of –wegen van het terrein in kwestie. </w:t>
      </w:r>
    </w:p>
    <w:p w14:paraId="40B73A54" w14:textId="77777777" w:rsidR="00F121EC" w:rsidRPr="006D4287" w:rsidRDefault="00F121EC" w:rsidP="00706636">
      <w:pPr>
        <w:spacing w:line="240" w:lineRule="auto"/>
        <w:rPr>
          <w:rFonts w:ascii="Calibri" w:hAnsi="Calibri"/>
        </w:rPr>
      </w:pPr>
    </w:p>
    <w:p w14:paraId="50456FEC" w14:textId="77777777" w:rsidR="00F121EC" w:rsidRPr="006D4287" w:rsidRDefault="00F121EC" w:rsidP="006D4287">
      <w:pPr>
        <w:pStyle w:val="Betreft"/>
        <w:spacing w:before="0" w:after="0" w:line="240" w:lineRule="auto"/>
        <w:ind w:right="140"/>
        <w:rPr>
          <w:rFonts w:ascii="Calibri" w:hAnsi="Calibri" w:cs="Calibri"/>
          <w:sz w:val="22"/>
          <w:szCs w:val="22"/>
        </w:rPr>
      </w:pPr>
      <w:r w:rsidRPr="006D4287">
        <w:rPr>
          <w:rFonts w:ascii="Calibri" w:hAnsi="Calibri" w:cs="Calibri"/>
          <w:sz w:val="22"/>
          <w:szCs w:val="22"/>
        </w:rPr>
        <w:t>In de aankondiging worden volgende gegevens vermeld:</w:t>
      </w:r>
    </w:p>
    <w:p w14:paraId="2338A0AD" w14:textId="77777777" w:rsidR="007A1496" w:rsidRDefault="00F121EC" w:rsidP="007A1496">
      <w:pPr>
        <w:pStyle w:val="Betreft"/>
        <w:tabs>
          <w:tab w:val="left" w:pos="426"/>
        </w:tabs>
        <w:spacing w:before="0" w:after="0" w:line="240" w:lineRule="auto"/>
        <w:ind w:left="284" w:hanging="284"/>
        <w:rPr>
          <w:rFonts w:ascii="Calibri" w:hAnsi="Calibri" w:cs="Calibri"/>
          <w:sz w:val="22"/>
          <w:szCs w:val="22"/>
        </w:rPr>
      </w:pPr>
      <w:r w:rsidRPr="006D4287">
        <w:rPr>
          <w:rFonts w:ascii="Calibri" w:hAnsi="Calibri" w:cs="Calibri"/>
          <w:sz w:val="22"/>
          <w:szCs w:val="22"/>
        </w:rPr>
        <w:t xml:space="preserve">1° de ligging en, in voorkomend geval, de naam van het terrein waarop </w:t>
      </w:r>
      <w:r w:rsidR="006D4287" w:rsidRPr="006D4287">
        <w:rPr>
          <w:rFonts w:ascii="Calibri" w:hAnsi="Calibri" w:cs="Calibri"/>
          <w:sz w:val="22"/>
          <w:szCs w:val="22"/>
        </w:rPr>
        <w:t>de toegankelijkheidsregeling</w:t>
      </w:r>
      <w:r w:rsidRPr="006D4287">
        <w:rPr>
          <w:rFonts w:ascii="Calibri" w:hAnsi="Calibri" w:cs="Calibri"/>
          <w:sz w:val="22"/>
          <w:szCs w:val="22"/>
        </w:rPr>
        <w:t xml:space="preserve"> betrekking heeft;</w:t>
      </w:r>
    </w:p>
    <w:p w14:paraId="09F57C23" w14:textId="723EB479" w:rsidR="007A1496" w:rsidRDefault="007A1496" w:rsidP="007A1496">
      <w:pPr>
        <w:pStyle w:val="Betreft"/>
        <w:tabs>
          <w:tab w:val="left" w:pos="426"/>
        </w:tabs>
        <w:spacing w:before="0" w:after="0" w:line="240" w:lineRule="auto"/>
        <w:ind w:left="284" w:hanging="284"/>
        <w:rPr>
          <w:rFonts w:ascii="Calibri" w:hAnsi="Calibri" w:cs="Calibri"/>
          <w:sz w:val="22"/>
          <w:szCs w:val="22"/>
        </w:rPr>
      </w:pPr>
      <w:r>
        <w:rPr>
          <w:rFonts w:ascii="Calibri" w:hAnsi="Calibri"/>
          <w:noProof/>
          <w:sz w:val="18"/>
          <w:szCs w:val="18"/>
        </w:rPr>
        <mc:AlternateContent>
          <mc:Choice Requires="wps">
            <w:drawing>
              <wp:anchor distT="0" distB="0" distL="114300" distR="114300" simplePos="0" relativeHeight="251661312" behindDoc="0" locked="0" layoutInCell="1" allowOverlap="1" wp14:anchorId="51E8BF6E" wp14:editId="2B92C5FE">
                <wp:simplePos x="0" y="0"/>
                <wp:positionH relativeFrom="page">
                  <wp:align>left</wp:align>
                </wp:positionH>
                <wp:positionV relativeFrom="paragraph">
                  <wp:posOffset>-197264</wp:posOffset>
                </wp:positionV>
                <wp:extent cx="432000" cy="10692000"/>
                <wp:effectExtent l="0" t="0" r="6350" b="0"/>
                <wp:wrapNone/>
                <wp:docPr id="7" name="Rechthoek 7"/>
                <wp:cNvGraphicFramePr/>
                <a:graphic xmlns:a="http://schemas.openxmlformats.org/drawingml/2006/main">
                  <a:graphicData uri="http://schemas.microsoft.com/office/word/2010/wordprocessingShape">
                    <wps:wsp>
                      <wps:cNvSpPr/>
                      <wps:spPr>
                        <a:xfrm>
                          <a:off x="0" y="0"/>
                          <a:ext cx="432000" cy="10692000"/>
                        </a:xfrm>
                        <a:prstGeom prst="rect">
                          <a:avLst/>
                        </a:prstGeom>
                        <a:solidFill>
                          <a:srgbClr val="92D050"/>
                        </a:solidFill>
                        <a:ln w="25400" cap="flat" cmpd="sng" algn="ctr">
                          <a:noFill/>
                          <a:prstDash val="solid"/>
                        </a:ln>
                        <a:effectLst/>
                      </wps:spPr>
                      <wps:bodyPr rot="0" spcFirstLastPara="0" vertOverflow="overflow" horzOverflow="overflow" vert="horz" wrap="square" lIns="9000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177084" id="Rechthoek 7" o:spid="_x0000_s1026" style="position:absolute;margin-left:0;margin-top:-15.55pt;width:34pt;height:841.9pt;z-index:25166131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" fillcolor="#92d050" stroked="f" strokeweight="2pt">
                <v:textbox inset="2.5mm"/>
                <w10:wrap anchorx="page"/>
              </v:rect>
            </w:pict>
          </mc:Fallback>
        </mc:AlternateContent>
      </w:r>
    </w:p>
    <w:p w14:paraId="2E509E25" w14:textId="61038FF7" w:rsidR="007A1496" w:rsidRDefault="007A1496" w:rsidP="007A1496">
      <w:pPr>
        <w:pStyle w:val="Betreft"/>
        <w:tabs>
          <w:tab w:val="left" w:pos="426"/>
        </w:tabs>
        <w:spacing w:before="0" w:after="0" w:line="240" w:lineRule="auto"/>
        <w:ind w:left="284" w:hanging="284"/>
        <w:rPr>
          <w:rFonts w:ascii="Calibri" w:hAnsi="Calibri" w:cs="Calibri"/>
          <w:sz w:val="22"/>
          <w:szCs w:val="22"/>
        </w:rPr>
      </w:pPr>
    </w:p>
    <w:p w14:paraId="60B6E65F" w14:textId="0F97F0CB" w:rsidR="00EF776B" w:rsidRDefault="00EF776B" w:rsidP="007A1496">
      <w:pPr>
        <w:pStyle w:val="Betreft"/>
        <w:tabs>
          <w:tab w:val="left" w:pos="426"/>
        </w:tabs>
        <w:spacing w:before="0" w:after="0" w:line="240" w:lineRule="auto"/>
        <w:ind w:left="284" w:hanging="284"/>
        <w:rPr>
          <w:rFonts w:ascii="Calibri" w:hAnsi="Calibri" w:cs="Calibri"/>
          <w:sz w:val="22"/>
          <w:szCs w:val="22"/>
        </w:rPr>
      </w:pPr>
    </w:p>
    <w:p w14:paraId="52FD4B8D" w14:textId="5A4835B7" w:rsidR="00EB6A16" w:rsidRDefault="00EB6A16" w:rsidP="007A1496">
      <w:pPr>
        <w:pStyle w:val="Betreft"/>
        <w:tabs>
          <w:tab w:val="left" w:pos="426"/>
        </w:tabs>
        <w:spacing w:before="0" w:after="0" w:line="240" w:lineRule="auto"/>
        <w:ind w:left="284" w:hanging="284"/>
        <w:rPr>
          <w:rFonts w:ascii="Calibri" w:hAnsi="Calibri" w:cs="Calibri"/>
          <w:sz w:val="22"/>
          <w:szCs w:val="22"/>
        </w:rPr>
      </w:pPr>
    </w:p>
    <w:p w14:paraId="1F4190FD" w14:textId="77777777" w:rsidR="00EB6A16" w:rsidRDefault="00EB6A16" w:rsidP="007A1496">
      <w:pPr>
        <w:pStyle w:val="Betreft"/>
        <w:tabs>
          <w:tab w:val="left" w:pos="426"/>
        </w:tabs>
        <w:spacing w:before="0" w:after="0" w:line="240" w:lineRule="auto"/>
        <w:ind w:left="284" w:hanging="284"/>
        <w:rPr>
          <w:rFonts w:ascii="Calibri" w:hAnsi="Calibri" w:cs="Calibri"/>
          <w:sz w:val="22"/>
          <w:szCs w:val="22"/>
        </w:rPr>
      </w:pPr>
    </w:p>
    <w:p w14:paraId="6D6075BA" w14:textId="5E20698E" w:rsidR="007A1496" w:rsidRDefault="007A1496" w:rsidP="007A1496">
      <w:pPr>
        <w:pStyle w:val="Betreft"/>
        <w:tabs>
          <w:tab w:val="left" w:pos="426"/>
        </w:tabs>
        <w:spacing w:before="0" w:after="0" w:line="240" w:lineRule="auto"/>
        <w:ind w:left="284" w:hanging="284"/>
        <w:rPr>
          <w:rFonts w:ascii="Calibri" w:hAnsi="Calibri" w:cs="Calibri"/>
          <w:sz w:val="22"/>
          <w:szCs w:val="22"/>
        </w:rPr>
      </w:pPr>
    </w:p>
    <w:p w14:paraId="1C7E5018" w14:textId="77777777" w:rsidR="007A1496" w:rsidRDefault="007A1496" w:rsidP="007A1496">
      <w:pPr>
        <w:pStyle w:val="Betreft"/>
        <w:tabs>
          <w:tab w:val="left" w:pos="426"/>
        </w:tabs>
        <w:spacing w:before="0" w:after="0" w:line="240" w:lineRule="auto"/>
        <w:ind w:left="284" w:hanging="284"/>
        <w:rPr>
          <w:rFonts w:ascii="Calibri" w:hAnsi="Calibri" w:cs="Calibri"/>
          <w:sz w:val="22"/>
          <w:szCs w:val="22"/>
        </w:rPr>
      </w:pPr>
    </w:p>
    <w:p w14:paraId="3EE05438" w14:textId="1DE59B61" w:rsidR="00F121EC" w:rsidRPr="006D4287" w:rsidRDefault="00F121EC" w:rsidP="007A1496">
      <w:pPr>
        <w:pStyle w:val="Betreft"/>
        <w:tabs>
          <w:tab w:val="left" w:pos="426"/>
        </w:tabs>
        <w:spacing w:before="0" w:after="0" w:line="240" w:lineRule="auto"/>
        <w:ind w:left="284" w:hanging="284"/>
        <w:rPr>
          <w:rFonts w:ascii="Calibri" w:hAnsi="Calibri" w:cs="Calibri"/>
          <w:sz w:val="22"/>
          <w:szCs w:val="22"/>
        </w:rPr>
      </w:pPr>
      <w:r w:rsidRPr="006D4287">
        <w:rPr>
          <w:rFonts w:ascii="Calibri" w:hAnsi="Calibri" w:cs="Calibri"/>
          <w:sz w:val="22"/>
          <w:szCs w:val="22"/>
        </w:rPr>
        <w:t xml:space="preserve">2° de plaats waar en de uren waarop </w:t>
      </w:r>
      <w:r w:rsidR="006D4287" w:rsidRPr="006D4287">
        <w:rPr>
          <w:rFonts w:ascii="Calibri" w:hAnsi="Calibri" w:cs="Calibri"/>
          <w:sz w:val="22"/>
          <w:szCs w:val="22"/>
        </w:rPr>
        <w:t>de toegankelijkheidsregeling</w:t>
      </w:r>
      <w:r w:rsidRPr="006D4287">
        <w:rPr>
          <w:rFonts w:ascii="Calibri" w:hAnsi="Calibri" w:cs="Calibri"/>
          <w:sz w:val="22"/>
          <w:szCs w:val="22"/>
        </w:rPr>
        <w:t xml:space="preserve">  kan worden ingezien;</w:t>
      </w:r>
    </w:p>
    <w:p w14:paraId="3F0BCD7F" w14:textId="77777777" w:rsidR="00F121EC" w:rsidRPr="006D4287" w:rsidRDefault="00F121EC" w:rsidP="00F121EC">
      <w:pPr>
        <w:pStyle w:val="Betreft"/>
        <w:spacing w:before="0" w:after="0" w:line="240" w:lineRule="auto"/>
        <w:rPr>
          <w:rFonts w:ascii="Calibri" w:hAnsi="Calibri" w:cs="Calibri"/>
          <w:sz w:val="22"/>
          <w:szCs w:val="22"/>
        </w:rPr>
      </w:pPr>
      <w:r w:rsidRPr="006D4287">
        <w:rPr>
          <w:rFonts w:ascii="Calibri" w:hAnsi="Calibri" w:cs="Calibri"/>
          <w:sz w:val="22"/>
          <w:szCs w:val="22"/>
        </w:rPr>
        <w:t>3° de begin- en einddatum van de consultatieperiode. Die periode moet 30 kalenderdagen duren;</w:t>
      </w:r>
    </w:p>
    <w:p w14:paraId="7D1CB589" w14:textId="77777777" w:rsidR="00885789" w:rsidRPr="006D4287" w:rsidRDefault="00F121EC" w:rsidP="00F121EC">
      <w:pPr>
        <w:pStyle w:val="Betreft"/>
        <w:spacing w:before="0" w:after="0" w:line="240" w:lineRule="auto"/>
        <w:rPr>
          <w:rFonts w:ascii="Calibri" w:hAnsi="Calibri" w:cs="Calibri"/>
          <w:sz w:val="22"/>
          <w:szCs w:val="22"/>
        </w:rPr>
      </w:pPr>
      <w:r w:rsidRPr="006D4287">
        <w:rPr>
          <w:rFonts w:ascii="Calibri" w:hAnsi="Calibri" w:cs="Calibri"/>
          <w:sz w:val="22"/>
          <w:szCs w:val="22"/>
        </w:rPr>
        <w:t xml:space="preserve">4° de mededeling dat gedurende die periode opmerkingen en/of bezwaren aan het Agentschap voor Natuur en Bos kunnen worden gericht. </w:t>
      </w:r>
    </w:p>
    <w:p w14:paraId="516D45E7" w14:textId="77777777" w:rsidR="00670A03" w:rsidRPr="0026165A" w:rsidRDefault="00670A03" w:rsidP="00F121EC">
      <w:pPr>
        <w:pStyle w:val="Betreft"/>
        <w:spacing w:before="0" w:after="0" w:line="240" w:lineRule="auto"/>
        <w:rPr>
          <w:rFonts w:ascii="Calibri" w:hAnsi="Calibri" w:cs="Calibri"/>
          <w:sz w:val="22"/>
          <w:szCs w:val="22"/>
        </w:rPr>
      </w:pPr>
    </w:p>
    <w:p w14:paraId="681F8682" w14:textId="53FE6207" w:rsidR="00F121EC" w:rsidRPr="0026165A" w:rsidRDefault="00F121EC" w:rsidP="00F121EC">
      <w:pPr>
        <w:pStyle w:val="Betreft"/>
        <w:spacing w:before="0" w:after="0" w:line="240" w:lineRule="auto"/>
        <w:rPr>
          <w:rFonts w:ascii="Calibri" w:hAnsi="Calibri" w:cs="Calibri"/>
          <w:sz w:val="22"/>
          <w:szCs w:val="22"/>
        </w:rPr>
      </w:pPr>
      <w:r w:rsidRPr="0026165A">
        <w:rPr>
          <w:rFonts w:ascii="Calibri" w:hAnsi="Calibri" w:cs="Calibri"/>
          <w:sz w:val="22"/>
          <w:szCs w:val="22"/>
        </w:rPr>
        <w:t>Gelieve een kopie van de aankondiging aan ons te bezorgen zodat wij weten waar en wanneer de consultatie effectief plaats zal vinden.</w:t>
      </w:r>
      <w:r w:rsidR="00D52B53">
        <w:rPr>
          <w:rFonts w:ascii="Calibri" w:hAnsi="Calibri" w:cs="Calibri"/>
          <w:sz w:val="22"/>
          <w:szCs w:val="22"/>
        </w:rPr>
        <w:t xml:space="preserve"> </w:t>
      </w:r>
    </w:p>
    <w:p w14:paraId="1C781008" w14:textId="77777777" w:rsidR="00F121EC" w:rsidRPr="0026165A" w:rsidRDefault="00F121EC" w:rsidP="00F121EC">
      <w:pPr>
        <w:pStyle w:val="Betreft"/>
        <w:spacing w:before="0" w:after="0" w:line="240" w:lineRule="auto"/>
        <w:rPr>
          <w:rFonts w:ascii="Calibri" w:hAnsi="Calibri" w:cs="Calibri"/>
          <w:sz w:val="22"/>
          <w:szCs w:val="22"/>
        </w:rPr>
      </w:pPr>
    </w:p>
    <w:p w14:paraId="450BBE79" w14:textId="77777777" w:rsidR="00F121EC" w:rsidRPr="0026165A" w:rsidRDefault="00F121EC" w:rsidP="00F121EC">
      <w:pPr>
        <w:pStyle w:val="Betreft"/>
        <w:spacing w:before="0" w:after="0" w:line="240" w:lineRule="auto"/>
        <w:rPr>
          <w:rFonts w:ascii="Calibri" w:hAnsi="Calibri" w:cs="Calibri"/>
          <w:sz w:val="22"/>
          <w:szCs w:val="22"/>
        </w:rPr>
      </w:pPr>
      <w:r w:rsidRPr="0026165A">
        <w:rPr>
          <w:rFonts w:ascii="Calibri" w:hAnsi="Calibri" w:cs="Calibri"/>
          <w:sz w:val="22"/>
          <w:szCs w:val="22"/>
        </w:rPr>
        <w:t xml:space="preserve">Na het verstrijken van de consultatieperiode en het inwinnen van de eventuele adviezen bezorgt het agentschap u een kopie van de ingediende opmerkingen, bezwaren en adviezen. </w:t>
      </w:r>
    </w:p>
    <w:p w14:paraId="6E97114E" w14:textId="77777777" w:rsidR="00F121EC" w:rsidRPr="0026165A" w:rsidRDefault="00F121EC" w:rsidP="00F121EC">
      <w:pPr>
        <w:pStyle w:val="Betreft"/>
        <w:spacing w:before="0" w:after="0" w:line="240" w:lineRule="auto"/>
        <w:rPr>
          <w:rFonts w:ascii="Calibri" w:hAnsi="Calibri" w:cs="Calibri"/>
          <w:sz w:val="22"/>
          <w:szCs w:val="22"/>
        </w:rPr>
      </w:pPr>
    </w:p>
    <w:p w14:paraId="347FC603" w14:textId="77777777" w:rsidR="00F121EC" w:rsidRPr="0026165A" w:rsidRDefault="00F121EC" w:rsidP="00F121EC">
      <w:pPr>
        <w:pStyle w:val="Betreft"/>
        <w:spacing w:before="0" w:after="0" w:line="240" w:lineRule="auto"/>
        <w:rPr>
          <w:rFonts w:ascii="Calibri" w:hAnsi="Calibri" w:cs="Calibri"/>
          <w:sz w:val="22"/>
          <w:szCs w:val="22"/>
        </w:rPr>
      </w:pPr>
      <w:r w:rsidRPr="0026165A">
        <w:rPr>
          <w:rFonts w:ascii="Calibri" w:hAnsi="Calibri" w:cs="Calibri"/>
          <w:sz w:val="22"/>
          <w:szCs w:val="22"/>
        </w:rPr>
        <w:t xml:space="preserve">Vervolgens past u </w:t>
      </w:r>
      <w:r w:rsidR="0026165A" w:rsidRPr="0026165A">
        <w:rPr>
          <w:rFonts w:ascii="Calibri" w:hAnsi="Calibri" w:cs="Calibri"/>
          <w:sz w:val="22"/>
          <w:szCs w:val="22"/>
        </w:rPr>
        <w:t>de toegankelijkheidsregeling</w:t>
      </w:r>
      <w:r w:rsidRPr="0026165A">
        <w:rPr>
          <w:rFonts w:ascii="Calibri" w:hAnsi="Calibri" w:cs="Calibri"/>
          <w:sz w:val="22"/>
          <w:szCs w:val="22"/>
        </w:rPr>
        <w:t xml:space="preserve"> indien nodig aan en voegt er een verslag van de consultatie- en adviesronde aan toe. Dat verslag omvat naast het bewijs van aankondiging  ook een vermelding op welke wijze en waarom al dan niet rekening is gehouden met de ingediende schriftelijke opmerkingen, bezwaren en adviezen. </w:t>
      </w:r>
    </w:p>
    <w:p w14:paraId="24DC317D" w14:textId="77777777" w:rsidR="00F121EC" w:rsidRPr="0026165A" w:rsidRDefault="00F121EC" w:rsidP="00F121EC">
      <w:pPr>
        <w:pStyle w:val="Betreft"/>
        <w:spacing w:before="0" w:after="0" w:line="240" w:lineRule="auto"/>
        <w:rPr>
          <w:rFonts w:ascii="Calibri" w:hAnsi="Calibri" w:cs="Calibri"/>
          <w:sz w:val="22"/>
          <w:szCs w:val="22"/>
        </w:rPr>
      </w:pPr>
    </w:p>
    <w:p w14:paraId="2E635E6E" w14:textId="77777777" w:rsidR="00F121EC" w:rsidRPr="0026165A" w:rsidRDefault="00F121EC" w:rsidP="00F121EC">
      <w:pPr>
        <w:pStyle w:val="Betreft"/>
        <w:spacing w:before="0" w:after="0" w:line="240" w:lineRule="auto"/>
        <w:rPr>
          <w:rFonts w:ascii="Calibri" w:hAnsi="Calibri" w:cs="Calibri"/>
          <w:sz w:val="22"/>
          <w:szCs w:val="22"/>
        </w:rPr>
      </w:pPr>
      <w:r w:rsidRPr="0026165A">
        <w:rPr>
          <w:rFonts w:ascii="Calibri" w:hAnsi="Calibri" w:cs="Calibri"/>
          <w:sz w:val="22"/>
          <w:szCs w:val="22"/>
        </w:rPr>
        <w:t xml:space="preserve">Het verslag van de consultatie- en adviesronde wordt samen met het definitieve ontwerp van </w:t>
      </w:r>
      <w:r w:rsidR="0026165A" w:rsidRPr="0026165A">
        <w:rPr>
          <w:rFonts w:ascii="Calibri" w:hAnsi="Calibri" w:cs="Calibri"/>
          <w:sz w:val="22"/>
          <w:szCs w:val="22"/>
        </w:rPr>
        <w:t>toegankelijkheidsregeling</w:t>
      </w:r>
      <w:r w:rsidRPr="0026165A">
        <w:rPr>
          <w:rFonts w:ascii="Calibri" w:hAnsi="Calibri" w:cs="Calibri"/>
          <w:sz w:val="22"/>
          <w:szCs w:val="22"/>
        </w:rPr>
        <w:t xml:space="preserve"> ingediend bij het agentschap binnen 90 kalenderdagen na ontvangst van de opmerkingen, de bezwaren en de adviezen. </w:t>
      </w:r>
    </w:p>
    <w:p w14:paraId="352A6985" w14:textId="77777777" w:rsidR="00F121EC" w:rsidRPr="0026165A" w:rsidRDefault="00F121EC" w:rsidP="00F121EC">
      <w:pPr>
        <w:pStyle w:val="Betreft"/>
        <w:spacing w:before="0" w:after="0" w:line="240" w:lineRule="auto"/>
        <w:rPr>
          <w:rFonts w:ascii="Calibri" w:hAnsi="Calibri" w:cs="Calibri"/>
          <w:sz w:val="22"/>
          <w:szCs w:val="22"/>
        </w:rPr>
      </w:pPr>
    </w:p>
    <w:p w14:paraId="371ED8B3" w14:textId="77777777" w:rsidR="00F121EC" w:rsidRPr="0026165A" w:rsidRDefault="00F121EC" w:rsidP="00F121EC">
      <w:pPr>
        <w:pStyle w:val="Betreft"/>
        <w:spacing w:before="0" w:after="0" w:line="240" w:lineRule="auto"/>
        <w:rPr>
          <w:rFonts w:ascii="Calibri" w:hAnsi="Calibri" w:cs="Calibri"/>
          <w:sz w:val="22"/>
          <w:szCs w:val="22"/>
        </w:rPr>
      </w:pPr>
      <w:r w:rsidRPr="0026165A">
        <w:rPr>
          <w:rFonts w:ascii="Calibri" w:hAnsi="Calibri" w:cs="Calibri"/>
          <w:sz w:val="22"/>
          <w:szCs w:val="22"/>
        </w:rPr>
        <w:t xml:space="preserve">Een volledige inhoudelijke screening zal gebeuren tijdens de consultatie- en adviesronde. </w:t>
      </w:r>
    </w:p>
    <w:p w14:paraId="356C2C83" w14:textId="77777777" w:rsidR="00F121EC" w:rsidRPr="0026165A" w:rsidRDefault="00F121EC" w:rsidP="00706636">
      <w:pPr>
        <w:spacing w:line="240" w:lineRule="auto"/>
        <w:rPr>
          <w:rFonts w:ascii="Calibri" w:hAnsi="Calibri"/>
        </w:rPr>
      </w:pPr>
    </w:p>
    <w:p w14:paraId="11F45D22" w14:textId="77777777" w:rsidR="00706636" w:rsidRPr="008E5F7F" w:rsidRDefault="00706636" w:rsidP="00706636">
      <w:pPr>
        <w:tabs>
          <w:tab w:val="left" w:pos="3969"/>
          <w:tab w:val="left" w:pos="6521"/>
        </w:tabs>
        <w:rPr>
          <w:rFonts w:ascii="Calibri" w:hAnsi="Calibri"/>
        </w:rPr>
      </w:pPr>
      <w:r w:rsidRPr="0026165A">
        <w:rPr>
          <w:rFonts w:ascii="Calibri" w:hAnsi="Calibri"/>
        </w:rPr>
        <w:t>Voor vragen met betrekking tot deze brief verwijzen we u naar bovenstaande contactpersoon.</w:t>
      </w:r>
      <w:r w:rsidRPr="008E5F7F">
        <w:rPr>
          <w:rFonts w:ascii="Calibri" w:hAnsi="Calibri"/>
        </w:rPr>
        <w:t xml:space="preserve"> </w:t>
      </w:r>
    </w:p>
    <w:p w14:paraId="66A59606" w14:textId="77777777" w:rsidR="00706636" w:rsidRDefault="00706636" w:rsidP="00706636">
      <w:pPr>
        <w:tabs>
          <w:tab w:val="left" w:pos="3969"/>
          <w:tab w:val="left" w:pos="6521"/>
        </w:tabs>
        <w:rPr>
          <w:rFonts w:ascii="Calibri" w:hAnsi="Calibri"/>
        </w:rPr>
      </w:pPr>
    </w:p>
    <w:p w14:paraId="7979589D" w14:textId="77777777" w:rsidR="0026165A" w:rsidRPr="008E5F7F" w:rsidRDefault="0026165A" w:rsidP="00706636">
      <w:pPr>
        <w:tabs>
          <w:tab w:val="left" w:pos="3969"/>
          <w:tab w:val="left" w:pos="6521"/>
        </w:tabs>
        <w:rPr>
          <w:rFonts w:ascii="Calibri" w:hAnsi="Calibri"/>
        </w:rPr>
      </w:pPr>
    </w:p>
    <w:p w14:paraId="3F498994" w14:textId="77777777" w:rsidR="00706636" w:rsidRPr="008E5F7F" w:rsidRDefault="00706636" w:rsidP="00706636">
      <w:pPr>
        <w:rPr>
          <w:rFonts w:ascii="Calibri" w:hAnsi="Calibri"/>
        </w:rPr>
      </w:pPr>
      <w:r w:rsidRPr="008E5F7F">
        <w:rPr>
          <w:rFonts w:ascii="Calibri" w:hAnsi="Calibri"/>
        </w:rPr>
        <w:t>Hoogachtend,</w:t>
      </w:r>
    </w:p>
    <w:p w14:paraId="032FC710" w14:textId="77777777" w:rsidR="00706636" w:rsidRDefault="00706636" w:rsidP="00706636">
      <w:pPr>
        <w:rPr>
          <w:rFonts w:ascii="Calibri" w:hAnsi="Calibri"/>
        </w:rPr>
      </w:pPr>
    </w:p>
    <w:p w14:paraId="5AF4718D" w14:textId="77777777" w:rsidR="00960662" w:rsidRDefault="00960662" w:rsidP="00706636">
      <w:pPr>
        <w:rPr>
          <w:rFonts w:ascii="Calibri" w:hAnsi="Calibri"/>
        </w:rPr>
      </w:pPr>
    </w:p>
    <w:p w14:paraId="6EB505AA" w14:textId="77777777" w:rsidR="00960662" w:rsidRPr="008E5F7F" w:rsidRDefault="00960662" w:rsidP="00706636">
      <w:pPr>
        <w:rPr>
          <w:rFonts w:ascii="Calibri" w:hAnsi="Calibri"/>
        </w:rPr>
      </w:pPr>
    </w:p>
    <w:p w14:paraId="31A73AA1" w14:textId="77777777" w:rsidR="00706636" w:rsidRPr="008E5F7F" w:rsidRDefault="00706636" w:rsidP="00706636">
      <w:pPr>
        <w:rPr>
          <w:rFonts w:ascii="Calibri" w:hAnsi="Calibri"/>
        </w:rPr>
      </w:pPr>
    </w:p>
    <w:p w14:paraId="7780ED4E" w14:textId="77777777" w:rsidR="00706636" w:rsidRPr="008E5F7F" w:rsidRDefault="00220466" w:rsidP="00706636">
      <w:pPr>
        <w:rPr>
          <w:rFonts w:ascii="Calibri" w:hAnsi="Calibri"/>
        </w:rPr>
      </w:pPr>
      <w:r>
        <w:rPr>
          <w:rFonts w:ascii="Calibri" w:hAnsi="Calibri"/>
        </w:rPr>
        <w:t>Sara Heerinckx</w:t>
      </w:r>
    </w:p>
    <w:p w14:paraId="281CB9BB" w14:textId="77777777" w:rsidR="00706636" w:rsidRPr="008E5F7F" w:rsidRDefault="00706636" w:rsidP="00706636">
      <w:pPr>
        <w:rPr>
          <w:rFonts w:ascii="Calibri" w:hAnsi="Calibri"/>
        </w:rPr>
      </w:pPr>
      <w:r w:rsidRPr="008E5F7F">
        <w:rPr>
          <w:rFonts w:ascii="Calibri" w:hAnsi="Calibri"/>
        </w:rPr>
        <w:t>Adjunct-directeur adviezen en vergunningen</w:t>
      </w:r>
      <w:r w:rsidR="00240872">
        <w:rPr>
          <w:rFonts w:ascii="Calibri" w:hAnsi="Calibri"/>
        </w:rPr>
        <w:t>,</w:t>
      </w:r>
    </w:p>
    <w:p w14:paraId="710E0017" w14:textId="77777777" w:rsidR="002B5645" w:rsidRPr="00AA3E20" w:rsidRDefault="00706636" w:rsidP="00960662">
      <w:pPr>
        <w:rPr>
          <w:rFonts w:ascii="Calibri" w:hAnsi="Calibri"/>
        </w:rPr>
      </w:pPr>
      <w:r w:rsidRPr="008E5F7F">
        <w:rPr>
          <w:rFonts w:ascii="Calibri" w:hAnsi="Calibri"/>
        </w:rPr>
        <w:t>Vlaams-Brabant en Limburg</w:t>
      </w:r>
    </w:p>
    <w:sectPr w:rsidR="002B5645" w:rsidRPr="00AA3E20" w:rsidSect="006D4287">
      <w:type w:val="continuous"/>
      <w:pgSz w:w="11906" w:h="16838"/>
      <w:pgMar w:top="284" w:right="991" w:bottom="4395" w:left="1134" w:header="709" w:footer="851"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234420" w14:textId="77777777" w:rsidR="00900B81" w:rsidRDefault="00900B81" w:rsidP="004722ED">
      <w:r>
        <w:separator/>
      </w:r>
    </w:p>
    <w:p w14:paraId="70F9842C" w14:textId="77777777" w:rsidR="00900B81" w:rsidRDefault="00900B81"/>
    <w:p w14:paraId="2F507243" w14:textId="77777777" w:rsidR="00900B81" w:rsidRDefault="00900B81"/>
  </w:endnote>
  <w:endnote w:type="continuationSeparator" w:id="0">
    <w:p w14:paraId="7039D043" w14:textId="77777777" w:rsidR="00900B81" w:rsidRDefault="00900B81" w:rsidP="004722ED">
      <w:r>
        <w:continuationSeparator/>
      </w:r>
    </w:p>
    <w:p w14:paraId="74F77C45" w14:textId="77777777" w:rsidR="00900B81" w:rsidRDefault="00900B81"/>
    <w:p w14:paraId="55674C7D" w14:textId="77777777" w:rsidR="00900B81" w:rsidRDefault="00900B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Flanders Art Sans">
    <w:altName w:val="Courier New"/>
    <w:panose1 w:val="00000000000000000000"/>
    <w:charset w:val="00"/>
    <w:family w:val="modern"/>
    <w:notTrueType/>
    <w:pitch w:val="variable"/>
    <w:sig w:usb0="00000007" w:usb1="00000000" w:usb2="00000000" w:usb3="00000000" w:csb0="00000093" w:csb1="00000000"/>
  </w:font>
  <w:font w:name="FlandersArtSans-Regular">
    <w:altName w:val="Courier New"/>
    <w:panose1 w:val="00000500000000000000"/>
    <w:charset w:val="00"/>
    <w:family w:val="auto"/>
    <w:pitch w:val="variable"/>
    <w:sig w:usb0="00000007" w:usb1="00000000" w:usb2="00000000" w:usb3="00000000" w:csb0="0000009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landers Art Serif">
    <w:altName w:val="Arial"/>
    <w:panose1 w:val="00000000000000000000"/>
    <w:charset w:val="00"/>
    <w:family w:val="modern"/>
    <w:notTrueType/>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FlandersArtSans-Medium">
    <w:altName w:val="Courier New"/>
    <w:panose1 w:val="00000600000000000000"/>
    <w:charset w:val="00"/>
    <w:family w:val="auto"/>
    <w:pitch w:val="variable"/>
    <w:sig w:usb0="00000007" w:usb1="00000000" w:usb2="00000000" w:usb3="00000000" w:csb0="00000093" w:csb1="00000000"/>
  </w:font>
  <w:font w:name="FlandersArtSans-Bold">
    <w:altName w:val="Courier New"/>
    <w:panose1 w:val="00000800000000000000"/>
    <w:charset w:val="00"/>
    <w:family w:val="auto"/>
    <w:pitch w:val="variable"/>
    <w:sig w:usb0="00000007" w:usb1="00000000" w:usb2="00000000" w:usb3="00000000" w:csb0="00000093" w:csb1="00000000"/>
  </w:font>
  <w:font w:name="FlandersArtSerif-Bold">
    <w:altName w:val="Courier New"/>
    <w:panose1 w:val="00000800000000000000"/>
    <w:charset w:val="00"/>
    <w:family w:val="auto"/>
    <w:pitch w:val="variable"/>
    <w:sig w:usb0="00000007" w:usb1="00000000" w:usb2="00000000" w:usb3="00000000" w:csb0="00000093" w:csb1="00000000"/>
  </w:font>
  <w:font w:name="FlandersArtSerif-Regular">
    <w:panose1 w:val="00000500000000000000"/>
    <w:charset w:val="00"/>
    <w:family w:val="auto"/>
    <w:pitch w:val="variable"/>
    <w:sig w:usb0="00000007" w:usb1="00000000" w:usb2="00000000" w:usb3="00000000" w:csb0="00000093" w:csb1="00000000"/>
  </w:font>
  <w:font w:name="FlandersArtSerif-Medium">
    <w:panose1 w:val="00000600000000000000"/>
    <w:charset w:val="00"/>
    <w:family w:val="auto"/>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2B9029" w14:textId="77777777" w:rsidR="00F21BE1" w:rsidRDefault="00F21BE1" w:rsidP="00EC39AD">
    <w:pPr>
      <w:pStyle w:val="paginering"/>
    </w:pPr>
    <w:r>
      <w:drawing>
        <wp:anchor distT="0" distB="0" distL="114300" distR="114300" simplePos="0" relativeHeight="251658240" behindDoc="1" locked="0" layoutInCell="1" allowOverlap="1" wp14:anchorId="1FF7E1CC" wp14:editId="039E00A4">
          <wp:simplePos x="0" y="0"/>
          <wp:positionH relativeFrom="page">
            <wp:posOffset>720090</wp:posOffset>
          </wp:positionH>
          <wp:positionV relativeFrom="page">
            <wp:posOffset>9757410</wp:posOffset>
          </wp:positionV>
          <wp:extent cx="1270635" cy="539750"/>
          <wp:effectExtent l="0" t="0" r="5715" b="0"/>
          <wp:wrapNone/>
          <wp:docPr id="6"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0635" cy="539750"/>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pagina </w:t>
    </w:r>
    <w:r>
      <w:fldChar w:fldCharType="begin"/>
    </w:r>
    <w:r>
      <w:instrText xml:space="preserve"> PAGE  \* Arabic  \* MERGEFORMAT </w:instrText>
    </w:r>
    <w:r>
      <w:fldChar w:fldCharType="separate"/>
    </w:r>
    <w:r w:rsidR="00961819">
      <w:t>2</w:t>
    </w:r>
    <w:r>
      <w:fldChar w:fldCharType="end"/>
    </w:r>
    <w:r>
      <w:t xml:space="preserve"> van </w:t>
    </w:r>
    <w:fldSimple w:instr=" NUMPAGES  \* Arabic  \* MERGEFORMAT ">
      <w:r w:rsidR="006878AB">
        <w:t>1</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46B355" w14:textId="77777777" w:rsidR="00F21BE1" w:rsidRDefault="00F21BE1" w:rsidP="00BD64E9">
    <w:pPr>
      <w:pStyle w:val="paginering"/>
    </w:pPr>
    <w:r>
      <w:drawing>
        <wp:anchor distT="0" distB="0" distL="114300" distR="114300" simplePos="0" relativeHeight="251661312" behindDoc="1" locked="0" layoutInCell="1" allowOverlap="1" wp14:anchorId="2E2A5342" wp14:editId="28C8E5B7">
          <wp:simplePos x="0" y="0"/>
          <wp:positionH relativeFrom="page">
            <wp:posOffset>720090</wp:posOffset>
          </wp:positionH>
          <wp:positionV relativeFrom="page">
            <wp:posOffset>9654540</wp:posOffset>
          </wp:positionV>
          <wp:extent cx="1274445" cy="539750"/>
          <wp:effectExtent l="0" t="0" r="1905" b="0"/>
          <wp:wrapNone/>
          <wp:docPr id="1"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5397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B5ABB04" w14:textId="77777777" w:rsidR="00F21BE1" w:rsidRDefault="00F21BE1" w:rsidP="00BD64E9">
    <w:pPr>
      <w:pStyle w:val="paginering"/>
    </w:pPr>
  </w:p>
  <w:p w14:paraId="52C55AF3" w14:textId="77777777" w:rsidR="00F21BE1" w:rsidRDefault="00F21BE1">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608F7A" w14:textId="77777777" w:rsidR="00706636" w:rsidRDefault="00706636" w:rsidP="00EC39AD">
    <w:pPr>
      <w:pStyle w:val="paginering"/>
    </w:pPr>
    <w:r>
      <w:drawing>
        <wp:anchor distT="0" distB="0" distL="114300" distR="114300" simplePos="0" relativeHeight="251663360" behindDoc="1" locked="0" layoutInCell="1" allowOverlap="1" wp14:anchorId="3E21760C" wp14:editId="24BA78A9">
          <wp:simplePos x="0" y="0"/>
          <wp:positionH relativeFrom="page">
            <wp:posOffset>720090</wp:posOffset>
          </wp:positionH>
          <wp:positionV relativeFrom="page">
            <wp:posOffset>9757410</wp:posOffset>
          </wp:positionV>
          <wp:extent cx="1270635" cy="539750"/>
          <wp:effectExtent l="0" t="0" r="5715"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0635" cy="539750"/>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pagina </w:t>
    </w:r>
    <w:r>
      <w:fldChar w:fldCharType="begin"/>
    </w:r>
    <w:r>
      <w:instrText xml:space="preserve"> PAGE  \* Arabic  \* MERGEFORMAT </w:instrText>
    </w:r>
    <w:r>
      <w:fldChar w:fldCharType="separate"/>
    </w:r>
    <w:r w:rsidR="00B74077">
      <w:t>2</w:t>
    </w:r>
    <w:r>
      <w:fldChar w:fldCharType="end"/>
    </w:r>
    <w:r>
      <w:t xml:space="preserve"> van </w:t>
    </w:r>
    <w:fldSimple w:instr=" NUMPAGES  \* Arabic  \* MERGEFORMAT ">
      <w:r w:rsidR="00B74077">
        <w:t>2</w:t>
      </w:r>
    </w:fldSimple>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23DB3E" w14:textId="77777777" w:rsidR="00706636" w:rsidRDefault="00706636" w:rsidP="00BD64E9">
    <w:pPr>
      <w:pStyle w:val="paginering"/>
    </w:pPr>
    <w:r>
      <w:drawing>
        <wp:anchor distT="0" distB="0" distL="114300" distR="114300" simplePos="0" relativeHeight="251665408" behindDoc="1" locked="0" layoutInCell="1" allowOverlap="1" wp14:anchorId="233A695F" wp14:editId="12E93283">
          <wp:simplePos x="0" y="0"/>
          <wp:positionH relativeFrom="page">
            <wp:posOffset>720090</wp:posOffset>
          </wp:positionH>
          <wp:positionV relativeFrom="page">
            <wp:posOffset>9654540</wp:posOffset>
          </wp:positionV>
          <wp:extent cx="1274445" cy="539750"/>
          <wp:effectExtent l="0" t="0" r="1905" b="0"/>
          <wp:wrapNone/>
          <wp:docPr id="5"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5397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39EC8B8" w14:textId="77777777" w:rsidR="00706636" w:rsidRDefault="00706636" w:rsidP="00BD64E9">
    <w:pPr>
      <w:pStyle w:val="paginering"/>
    </w:pPr>
  </w:p>
  <w:p w14:paraId="3D870399" w14:textId="77777777" w:rsidR="00706636" w:rsidRDefault="0070663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B13379" w14:textId="77777777" w:rsidR="00900B81" w:rsidRDefault="00900B81" w:rsidP="004722ED">
      <w:r>
        <w:separator/>
      </w:r>
    </w:p>
    <w:p w14:paraId="7010917B" w14:textId="77777777" w:rsidR="00900B81" w:rsidRDefault="00900B81"/>
    <w:p w14:paraId="46AA0482" w14:textId="77777777" w:rsidR="00900B81" w:rsidRDefault="00900B81"/>
  </w:footnote>
  <w:footnote w:type="continuationSeparator" w:id="0">
    <w:p w14:paraId="3F89DB17" w14:textId="77777777" w:rsidR="00900B81" w:rsidRDefault="00900B81" w:rsidP="004722ED">
      <w:r>
        <w:continuationSeparator/>
      </w:r>
    </w:p>
    <w:p w14:paraId="26A6C9AA" w14:textId="77777777" w:rsidR="00900B81" w:rsidRDefault="00900B81"/>
    <w:p w14:paraId="67933D19" w14:textId="77777777" w:rsidR="00900B81" w:rsidRDefault="00900B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1F6CCD" w14:textId="77777777" w:rsidR="00F21BE1" w:rsidRPr="004414BE" w:rsidRDefault="00F21BE1">
    <w:pPr>
      <w:pStyle w:val="Koptekst"/>
      <w:rPr>
        <w:color w:val="4D4D4D"/>
      </w:rPr>
    </w:pPr>
    <w:r w:rsidRPr="004414BE">
      <w:rPr>
        <w:noProof/>
      </w:rPr>
      <w:drawing>
        <wp:anchor distT="0" distB="252095" distL="0" distR="114300" simplePos="0" relativeHeight="251659264" behindDoc="1" locked="0" layoutInCell="1" allowOverlap="1" wp14:anchorId="5F8B4986" wp14:editId="7D90917D">
          <wp:simplePos x="0" y="0"/>
          <wp:positionH relativeFrom="page">
            <wp:posOffset>723900</wp:posOffset>
          </wp:positionH>
          <wp:positionV relativeFrom="page">
            <wp:posOffset>487680</wp:posOffset>
          </wp:positionV>
          <wp:extent cx="3224530" cy="660400"/>
          <wp:effectExtent l="0" t="0" r="0" b="0"/>
          <wp:wrapNone/>
          <wp:docPr id="4" name="Afbeelding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rrowheads="1"/>
                  </pic:cNvPicPr>
                </pic:nvPicPr>
                <pic:blipFill>
                  <a:blip r:embed="rId1">
                    <a:duotone>
                      <a:prstClr val="black"/>
                      <a:schemeClr val="accent4">
                        <a:lumMod val="75000"/>
                        <a:tint val="45000"/>
                        <a:satMod val="400000"/>
                      </a:schemeClr>
                    </a:duotone>
                    <a:extLst>
                      <a:ext uri="{BEBA8EAE-BF5A-486C-A8C5-ECC9F3942E4B}">
                        <a14:imgProps xmlns:a14="http://schemas.microsoft.com/office/drawing/2010/main">
                          <a14:imgLayer r:embed="rId2">
                            <a14:imgEffect>
                              <a14:saturation sat="95000"/>
                            </a14:imgEffect>
                          </a14:imgLayer>
                        </a14:imgProps>
                      </a:ext>
                      <a:ext uri="{28A0092B-C50C-407E-A947-70E740481C1C}">
                        <a14:useLocalDpi xmlns:a14="http://schemas.microsoft.com/office/drawing/2010/main" val="0"/>
                      </a:ext>
                    </a:extLst>
                  </a:blip>
                  <a:srcRect/>
                  <a:stretch>
                    <a:fillRect/>
                  </a:stretch>
                </pic:blipFill>
                <pic:spPr bwMode="auto">
                  <a:xfrm>
                    <a:off x="0" y="0"/>
                    <a:ext cx="3224530" cy="660400"/>
                  </a:xfrm>
                  <a:prstGeom prst="rect">
                    <a:avLst/>
                  </a:prstGeom>
                  <a:noFill/>
                  <a:ln>
                    <a:noFill/>
                  </a:ln>
                </pic:spPr>
              </pic:pic>
            </a:graphicData>
          </a:graphic>
          <wp14:sizeRelH relativeFrom="page">
            <wp14:pctWidth>0</wp14:pctWidth>
          </wp14:sizeRelH>
          <wp14:sizeRelV relativeFrom="margin">
            <wp14:pctHeight>0</wp14:pctHeight>
          </wp14:sizeRelV>
        </wp:anchor>
      </w:drawing>
    </w:r>
  </w:p>
  <w:p w14:paraId="429DBF7A" w14:textId="77777777" w:rsidR="00F21BE1" w:rsidRPr="004414BE" w:rsidRDefault="00F21BE1">
    <w:pPr>
      <w:pStyle w:val="Koptekst"/>
      <w:rPr>
        <w:color w:val="4D4D4D"/>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628A4" w14:textId="77777777" w:rsidR="00706636" w:rsidRPr="004414BE" w:rsidRDefault="00706636">
    <w:pPr>
      <w:pStyle w:val="Koptekst"/>
      <w:rPr>
        <w:color w:val="4D4D4D"/>
      </w:rPr>
    </w:pPr>
    <w:r w:rsidRPr="004414BE">
      <w:rPr>
        <w:noProof/>
      </w:rPr>
      <w:drawing>
        <wp:anchor distT="0" distB="252095" distL="0" distR="114300" simplePos="0" relativeHeight="251664384" behindDoc="1" locked="0" layoutInCell="1" allowOverlap="1" wp14:anchorId="20B3BE1E" wp14:editId="2A914CC2">
          <wp:simplePos x="0" y="0"/>
          <wp:positionH relativeFrom="page">
            <wp:posOffset>723900</wp:posOffset>
          </wp:positionH>
          <wp:positionV relativeFrom="page">
            <wp:posOffset>487680</wp:posOffset>
          </wp:positionV>
          <wp:extent cx="3224530" cy="660400"/>
          <wp:effectExtent l="0" t="0" r="0" b="0"/>
          <wp:wrapNone/>
          <wp:docPr id="3" name="Afbeelding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rrowheads="1"/>
                  </pic:cNvPicPr>
                </pic:nvPicPr>
                <pic:blipFill>
                  <a:blip r:embed="rId1">
                    <a:duotone>
                      <a:prstClr val="black"/>
                      <a:schemeClr val="accent4">
                        <a:lumMod val="75000"/>
                        <a:tint val="45000"/>
                        <a:satMod val="400000"/>
                      </a:schemeClr>
                    </a:duotone>
                    <a:extLst>
                      <a:ext uri="{BEBA8EAE-BF5A-486C-A8C5-ECC9F3942E4B}">
                        <a14:imgProps xmlns:a14="http://schemas.microsoft.com/office/drawing/2010/main">
                          <a14:imgLayer r:embed="rId2">
                            <a14:imgEffect>
                              <a14:saturation sat="95000"/>
                            </a14:imgEffect>
                          </a14:imgLayer>
                        </a14:imgProps>
                      </a:ext>
                      <a:ext uri="{28A0092B-C50C-407E-A947-70E740481C1C}">
                        <a14:useLocalDpi xmlns:a14="http://schemas.microsoft.com/office/drawing/2010/main" val="0"/>
                      </a:ext>
                    </a:extLst>
                  </a:blip>
                  <a:srcRect/>
                  <a:stretch>
                    <a:fillRect/>
                  </a:stretch>
                </pic:blipFill>
                <pic:spPr bwMode="auto">
                  <a:xfrm>
                    <a:off x="0" y="0"/>
                    <a:ext cx="3224530" cy="660400"/>
                  </a:xfrm>
                  <a:prstGeom prst="rect">
                    <a:avLst/>
                  </a:prstGeom>
                  <a:noFill/>
                  <a:ln>
                    <a:noFill/>
                  </a:ln>
                </pic:spPr>
              </pic:pic>
            </a:graphicData>
          </a:graphic>
          <wp14:sizeRelH relativeFrom="page">
            <wp14:pctWidth>0</wp14:pctWidth>
          </wp14:sizeRelH>
          <wp14:sizeRelV relativeFrom="margin">
            <wp14:pctHeight>0</wp14:pctHeight>
          </wp14:sizeRelV>
        </wp:anchor>
      </w:drawing>
    </w:r>
  </w:p>
  <w:p w14:paraId="0361D5A7" w14:textId="77777777" w:rsidR="00706636" w:rsidRPr="004414BE" w:rsidRDefault="00706636">
    <w:pPr>
      <w:pStyle w:val="Koptekst"/>
      <w:rPr>
        <w:color w:val="4D4D4D"/>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C963CCA"/>
    <w:lvl w:ilvl="0">
      <w:start w:val="1"/>
      <w:numFmt w:val="lowerLetter"/>
      <w:lvlText w:val="%1)"/>
      <w:lvlJc w:val="left"/>
      <w:pPr>
        <w:ind w:left="1492" w:hanging="360"/>
      </w:pPr>
      <w:rPr>
        <w:rFonts w:hint="default"/>
      </w:rPr>
    </w:lvl>
  </w:abstractNum>
  <w:abstractNum w:abstractNumId="1" w15:restartNumberingAfterBreak="0">
    <w:nsid w:val="FFFFFF7D"/>
    <w:multiLevelType w:val="singleLevel"/>
    <w:tmpl w:val="3DF2DAB0"/>
    <w:lvl w:ilvl="0">
      <w:start w:val="1"/>
      <w:numFmt w:val="decimal"/>
      <w:lvlText w:val="%1)"/>
      <w:lvlJc w:val="left"/>
      <w:pPr>
        <w:ind w:left="1209" w:hanging="360"/>
      </w:pPr>
    </w:lvl>
  </w:abstractNum>
  <w:abstractNum w:abstractNumId="2" w15:restartNumberingAfterBreak="0">
    <w:nsid w:val="FFFFFF7E"/>
    <w:multiLevelType w:val="singleLevel"/>
    <w:tmpl w:val="6B4011CC"/>
    <w:lvl w:ilvl="0">
      <w:start w:val="1"/>
      <w:numFmt w:val="lowerRoman"/>
      <w:lvlText w:val="%1."/>
      <w:lvlJc w:val="right"/>
      <w:pPr>
        <w:ind w:left="926" w:hanging="360"/>
      </w:pPr>
    </w:lvl>
  </w:abstractNum>
  <w:abstractNum w:abstractNumId="3" w15:restartNumberingAfterBreak="0">
    <w:nsid w:val="FFFFFF7F"/>
    <w:multiLevelType w:val="singleLevel"/>
    <w:tmpl w:val="5578529C"/>
    <w:lvl w:ilvl="0">
      <w:start w:val="1"/>
      <w:numFmt w:val="lowerLetter"/>
      <w:lvlText w:val="%1."/>
      <w:lvlJc w:val="left"/>
      <w:pPr>
        <w:ind w:left="643" w:hanging="360"/>
      </w:pPr>
    </w:lvl>
  </w:abstractNum>
  <w:abstractNum w:abstractNumId="4" w15:restartNumberingAfterBreak="0">
    <w:nsid w:val="FFFFFF80"/>
    <w:multiLevelType w:val="singleLevel"/>
    <w:tmpl w:val="B010FA5C"/>
    <w:lvl w:ilvl="0">
      <w:start w:val="1"/>
      <w:numFmt w:val="bullet"/>
      <w:lvlText w:val="+"/>
      <w:lvlJc w:val="left"/>
      <w:pPr>
        <w:ind w:left="1492" w:hanging="360"/>
      </w:pPr>
      <w:rPr>
        <w:rFonts w:ascii="Flanders Art Sans" w:hAnsi="Flanders Art Sans" w:hint="default"/>
      </w:rPr>
    </w:lvl>
  </w:abstractNum>
  <w:abstractNum w:abstractNumId="5" w15:restartNumberingAfterBreak="0">
    <w:nsid w:val="FFFFFF81"/>
    <w:multiLevelType w:val="singleLevel"/>
    <w:tmpl w:val="27D0AB6A"/>
    <w:lvl w:ilvl="0">
      <w:start w:val="1"/>
      <w:numFmt w:val="bullet"/>
      <w:lvlText w:val="&gt;"/>
      <w:lvlJc w:val="left"/>
      <w:pPr>
        <w:ind w:left="1209" w:hanging="360"/>
      </w:pPr>
      <w:rPr>
        <w:rFonts w:ascii="FlandersArtSans-Regular" w:hAnsi="FlandersArtSans-Regular" w:hint="default"/>
      </w:rPr>
    </w:lvl>
  </w:abstractNum>
  <w:abstractNum w:abstractNumId="6" w15:restartNumberingAfterBreak="0">
    <w:nsid w:val="FFFFFF82"/>
    <w:multiLevelType w:val="singleLevel"/>
    <w:tmpl w:val="7332DD38"/>
    <w:lvl w:ilvl="0">
      <w:start w:val="1"/>
      <w:numFmt w:val="bullet"/>
      <w:lvlText w:val="-"/>
      <w:lvlJc w:val="left"/>
      <w:pPr>
        <w:ind w:left="926" w:hanging="360"/>
      </w:pPr>
      <w:rPr>
        <w:rFonts w:ascii="FlandersArtSans-Regular" w:hAnsi="FlandersArtSans-Regular" w:hint="default"/>
      </w:rPr>
    </w:lvl>
  </w:abstractNum>
  <w:abstractNum w:abstractNumId="7" w15:restartNumberingAfterBreak="0">
    <w:nsid w:val="FFFFFF83"/>
    <w:multiLevelType w:val="singleLevel"/>
    <w:tmpl w:val="AB2094B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332858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FE6D316"/>
    <w:lvl w:ilvl="0">
      <w:start w:val="1"/>
      <w:numFmt w:val="bullet"/>
      <w:lvlText w:val="-"/>
      <w:lvlJc w:val="left"/>
      <w:pPr>
        <w:ind w:left="360" w:hanging="360"/>
      </w:pPr>
      <w:rPr>
        <w:rFonts w:ascii="FlandersArtSans-Regular" w:hAnsi="FlandersArtSans-Regular" w:hint="default"/>
      </w:rPr>
    </w:lvl>
  </w:abstractNum>
  <w:abstractNum w:abstractNumId="10" w15:restartNumberingAfterBreak="0">
    <w:nsid w:val="00EC0785"/>
    <w:multiLevelType w:val="hybridMultilevel"/>
    <w:tmpl w:val="CABAD2AE"/>
    <w:lvl w:ilvl="0" w:tplc="14B6E350">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0359239E"/>
    <w:multiLevelType w:val="hybridMultilevel"/>
    <w:tmpl w:val="D0EA2788"/>
    <w:lvl w:ilvl="0" w:tplc="DCE0300E">
      <w:start w:val="1"/>
      <w:numFmt w:val="bullet"/>
      <w:pStyle w:val="Lijstopsomteken5"/>
      <w:lvlText w:val="+"/>
      <w:lvlJc w:val="left"/>
      <w:pPr>
        <w:ind w:left="1800" w:hanging="360"/>
      </w:pPr>
      <w:rPr>
        <w:rFonts w:ascii="Flanders Art Sans" w:hAnsi="Flanders Art Sans" w:hint="default"/>
        <w:color w:val="auto"/>
      </w:rPr>
    </w:lvl>
    <w:lvl w:ilvl="1" w:tplc="08090003" w:tentative="1">
      <w:start w:val="1"/>
      <w:numFmt w:val="bullet"/>
      <w:lvlText w:val="o"/>
      <w:lvlJc w:val="left"/>
      <w:pPr>
        <w:ind w:left="2212" w:hanging="360"/>
      </w:pPr>
      <w:rPr>
        <w:rFonts w:ascii="Courier New" w:hAnsi="Courier New" w:cs="Courier New" w:hint="default"/>
      </w:rPr>
    </w:lvl>
    <w:lvl w:ilvl="2" w:tplc="08090005" w:tentative="1">
      <w:start w:val="1"/>
      <w:numFmt w:val="bullet"/>
      <w:lvlText w:val=""/>
      <w:lvlJc w:val="left"/>
      <w:pPr>
        <w:ind w:left="2932" w:hanging="360"/>
      </w:pPr>
      <w:rPr>
        <w:rFonts w:ascii="Wingdings" w:hAnsi="Wingdings" w:hint="default"/>
      </w:rPr>
    </w:lvl>
    <w:lvl w:ilvl="3" w:tplc="08090001" w:tentative="1">
      <w:start w:val="1"/>
      <w:numFmt w:val="bullet"/>
      <w:lvlText w:val=""/>
      <w:lvlJc w:val="left"/>
      <w:pPr>
        <w:ind w:left="3652" w:hanging="360"/>
      </w:pPr>
      <w:rPr>
        <w:rFonts w:ascii="Symbol" w:hAnsi="Symbol" w:hint="default"/>
      </w:rPr>
    </w:lvl>
    <w:lvl w:ilvl="4" w:tplc="08090003" w:tentative="1">
      <w:start w:val="1"/>
      <w:numFmt w:val="bullet"/>
      <w:lvlText w:val="o"/>
      <w:lvlJc w:val="left"/>
      <w:pPr>
        <w:ind w:left="4372" w:hanging="360"/>
      </w:pPr>
      <w:rPr>
        <w:rFonts w:ascii="Courier New" w:hAnsi="Courier New" w:cs="Courier New" w:hint="default"/>
      </w:rPr>
    </w:lvl>
    <w:lvl w:ilvl="5" w:tplc="08090005" w:tentative="1">
      <w:start w:val="1"/>
      <w:numFmt w:val="bullet"/>
      <w:lvlText w:val=""/>
      <w:lvlJc w:val="left"/>
      <w:pPr>
        <w:ind w:left="5092" w:hanging="360"/>
      </w:pPr>
      <w:rPr>
        <w:rFonts w:ascii="Wingdings" w:hAnsi="Wingdings" w:hint="default"/>
      </w:rPr>
    </w:lvl>
    <w:lvl w:ilvl="6" w:tplc="08090001" w:tentative="1">
      <w:start w:val="1"/>
      <w:numFmt w:val="bullet"/>
      <w:lvlText w:val=""/>
      <w:lvlJc w:val="left"/>
      <w:pPr>
        <w:ind w:left="5812" w:hanging="360"/>
      </w:pPr>
      <w:rPr>
        <w:rFonts w:ascii="Symbol" w:hAnsi="Symbol" w:hint="default"/>
      </w:rPr>
    </w:lvl>
    <w:lvl w:ilvl="7" w:tplc="08090003" w:tentative="1">
      <w:start w:val="1"/>
      <w:numFmt w:val="bullet"/>
      <w:lvlText w:val="o"/>
      <w:lvlJc w:val="left"/>
      <w:pPr>
        <w:ind w:left="6532" w:hanging="360"/>
      </w:pPr>
      <w:rPr>
        <w:rFonts w:ascii="Courier New" w:hAnsi="Courier New" w:cs="Courier New" w:hint="default"/>
      </w:rPr>
    </w:lvl>
    <w:lvl w:ilvl="8" w:tplc="08090005" w:tentative="1">
      <w:start w:val="1"/>
      <w:numFmt w:val="bullet"/>
      <w:lvlText w:val=""/>
      <w:lvlJc w:val="left"/>
      <w:pPr>
        <w:ind w:left="7252" w:hanging="360"/>
      </w:pPr>
      <w:rPr>
        <w:rFonts w:ascii="Wingdings" w:hAnsi="Wingdings" w:hint="default"/>
      </w:rPr>
    </w:lvl>
  </w:abstractNum>
  <w:abstractNum w:abstractNumId="12" w15:restartNumberingAfterBreak="0">
    <w:nsid w:val="03F926B5"/>
    <w:multiLevelType w:val="hybridMultilevel"/>
    <w:tmpl w:val="A83A68CC"/>
    <w:lvl w:ilvl="0" w:tplc="E6167A6A">
      <w:start w:val="1"/>
      <w:numFmt w:val="decimal"/>
      <w:lvlText w:val="%1."/>
      <w:lvlJc w:val="left"/>
      <w:pPr>
        <w:ind w:left="928" w:hanging="360"/>
      </w:pPr>
    </w:lvl>
    <w:lvl w:ilvl="1" w:tplc="08130019" w:tentative="1">
      <w:start w:val="1"/>
      <w:numFmt w:val="lowerLetter"/>
      <w:lvlText w:val="%2."/>
      <w:lvlJc w:val="left"/>
      <w:pPr>
        <w:ind w:left="1648" w:hanging="360"/>
      </w:pPr>
    </w:lvl>
    <w:lvl w:ilvl="2" w:tplc="0813001B" w:tentative="1">
      <w:start w:val="1"/>
      <w:numFmt w:val="lowerRoman"/>
      <w:lvlText w:val="%3."/>
      <w:lvlJc w:val="right"/>
      <w:pPr>
        <w:ind w:left="2368" w:hanging="180"/>
      </w:pPr>
    </w:lvl>
    <w:lvl w:ilvl="3" w:tplc="0813000F" w:tentative="1">
      <w:start w:val="1"/>
      <w:numFmt w:val="decimal"/>
      <w:lvlText w:val="%4."/>
      <w:lvlJc w:val="left"/>
      <w:pPr>
        <w:ind w:left="3088" w:hanging="360"/>
      </w:pPr>
    </w:lvl>
    <w:lvl w:ilvl="4" w:tplc="08130019" w:tentative="1">
      <w:start w:val="1"/>
      <w:numFmt w:val="lowerLetter"/>
      <w:lvlText w:val="%5."/>
      <w:lvlJc w:val="left"/>
      <w:pPr>
        <w:ind w:left="3808" w:hanging="360"/>
      </w:pPr>
    </w:lvl>
    <w:lvl w:ilvl="5" w:tplc="0813001B" w:tentative="1">
      <w:start w:val="1"/>
      <w:numFmt w:val="lowerRoman"/>
      <w:lvlText w:val="%6."/>
      <w:lvlJc w:val="right"/>
      <w:pPr>
        <w:ind w:left="4528" w:hanging="180"/>
      </w:pPr>
    </w:lvl>
    <w:lvl w:ilvl="6" w:tplc="0813000F" w:tentative="1">
      <w:start w:val="1"/>
      <w:numFmt w:val="decimal"/>
      <w:lvlText w:val="%7."/>
      <w:lvlJc w:val="left"/>
      <w:pPr>
        <w:ind w:left="5248" w:hanging="360"/>
      </w:pPr>
    </w:lvl>
    <w:lvl w:ilvl="7" w:tplc="08130019" w:tentative="1">
      <w:start w:val="1"/>
      <w:numFmt w:val="lowerLetter"/>
      <w:lvlText w:val="%8."/>
      <w:lvlJc w:val="left"/>
      <w:pPr>
        <w:ind w:left="5968" w:hanging="360"/>
      </w:pPr>
    </w:lvl>
    <w:lvl w:ilvl="8" w:tplc="0813001B" w:tentative="1">
      <w:start w:val="1"/>
      <w:numFmt w:val="lowerRoman"/>
      <w:lvlText w:val="%9."/>
      <w:lvlJc w:val="right"/>
      <w:pPr>
        <w:ind w:left="6688" w:hanging="180"/>
      </w:pPr>
    </w:lvl>
  </w:abstractNum>
  <w:abstractNum w:abstractNumId="13" w15:restartNumberingAfterBreak="0">
    <w:nsid w:val="0F41603E"/>
    <w:multiLevelType w:val="multilevel"/>
    <w:tmpl w:val="018CA3AA"/>
    <w:lvl w:ilvl="0">
      <w:start w:val="1"/>
      <w:numFmt w:val="bullet"/>
      <w:lvlText w:val="–"/>
      <w:lvlJc w:val="left"/>
      <w:pPr>
        <w:ind w:left="360" w:hanging="360"/>
      </w:pPr>
      <w:rPr>
        <w:rFonts w:ascii="Flanders Art Serif" w:hAnsi="Flanders Art Serif" w:hint="default"/>
        <w:color w:val="auto"/>
        <w:sz w:val="20"/>
        <w:szCs w:val="20"/>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155A5AE4"/>
    <w:multiLevelType w:val="hybridMultilevel"/>
    <w:tmpl w:val="C8E81FCA"/>
    <w:lvl w:ilvl="0" w:tplc="0240B97E">
      <w:start w:val="5"/>
      <w:numFmt w:val="bullet"/>
      <w:lvlText w:val="-"/>
      <w:lvlJc w:val="left"/>
      <w:pPr>
        <w:ind w:left="408" w:hanging="360"/>
      </w:pPr>
      <w:rPr>
        <w:rFonts w:ascii="Calibri" w:eastAsia="Times" w:hAnsi="Calibri" w:cs="Calibri" w:hint="default"/>
      </w:rPr>
    </w:lvl>
    <w:lvl w:ilvl="1" w:tplc="08130003" w:tentative="1">
      <w:start w:val="1"/>
      <w:numFmt w:val="bullet"/>
      <w:lvlText w:val="o"/>
      <w:lvlJc w:val="left"/>
      <w:pPr>
        <w:ind w:left="1128" w:hanging="360"/>
      </w:pPr>
      <w:rPr>
        <w:rFonts w:ascii="Courier New" w:hAnsi="Courier New" w:cs="Courier New" w:hint="default"/>
      </w:rPr>
    </w:lvl>
    <w:lvl w:ilvl="2" w:tplc="08130005" w:tentative="1">
      <w:start w:val="1"/>
      <w:numFmt w:val="bullet"/>
      <w:lvlText w:val=""/>
      <w:lvlJc w:val="left"/>
      <w:pPr>
        <w:ind w:left="1848" w:hanging="360"/>
      </w:pPr>
      <w:rPr>
        <w:rFonts w:ascii="Wingdings" w:hAnsi="Wingdings" w:hint="default"/>
      </w:rPr>
    </w:lvl>
    <w:lvl w:ilvl="3" w:tplc="08130001" w:tentative="1">
      <w:start w:val="1"/>
      <w:numFmt w:val="bullet"/>
      <w:lvlText w:val=""/>
      <w:lvlJc w:val="left"/>
      <w:pPr>
        <w:ind w:left="2568" w:hanging="360"/>
      </w:pPr>
      <w:rPr>
        <w:rFonts w:ascii="Symbol" w:hAnsi="Symbol" w:hint="default"/>
      </w:rPr>
    </w:lvl>
    <w:lvl w:ilvl="4" w:tplc="08130003" w:tentative="1">
      <w:start w:val="1"/>
      <w:numFmt w:val="bullet"/>
      <w:lvlText w:val="o"/>
      <w:lvlJc w:val="left"/>
      <w:pPr>
        <w:ind w:left="3288" w:hanging="360"/>
      </w:pPr>
      <w:rPr>
        <w:rFonts w:ascii="Courier New" w:hAnsi="Courier New" w:cs="Courier New" w:hint="default"/>
      </w:rPr>
    </w:lvl>
    <w:lvl w:ilvl="5" w:tplc="08130005" w:tentative="1">
      <w:start w:val="1"/>
      <w:numFmt w:val="bullet"/>
      <w:lvlText w:val=""/>
      <w:lvlJc w:val="left"/>
      <w:pPr>
        <w:ind w:left="4008" w:hanging="360"/>
      </w:pPr>
      <w:rPr>
        <w:rFonts w:ascii="Wingdings" w:hAnsi="Wingdings" w:hint="default"/>
      </w:rPr>
    </w:lvl>
    <w:lvl w:ilvl="6" w:tplc="08130001" w:tentative="1">
      <w:start w:val="1"/>
      <w:numFmt w:val="bullet"/>
      <w:lvlText w:val=""/>
      <w:lvlJc w:val="left"/>
      <w:pPr>
        <w:ind w:left="4728" w:hanging="360"/>
      </w:pPr>
      <w:rPr>
        <w:rFonts w:ascii="Symbol" w:hAnsi="Symbol" w:hint="default"/>
      </w:rPr>
    </w:lvl>
    <w:lvl w:ilvl="7" w:tplc="08130003" w:tentative="1">
      <w:start w:val="1"/>
      <w:numFmt w:val="bullet"/>
      <w:lvlText w:val="o"/>
      <w:lvlJc w:val="left"/>
      <w:pPr>
        <w:ind w:left="5448" w:hanging="360"/>
      </w:pPr>
      <w:rPr>
        <w:rFonts w:ascii="Courier New" w:hAnsi="Courier New" w:cs="Courier New" w:hint="default"/>
      </w:rPr>
    </w:lvl>
    <w:lvl w:ilvl="8" w:tplc="08130005" w:tentative="1">
      <w:start w:val="1"/>
      <w:numFmt w:val="bullet"/>
      <w:lvlText w:val=""/>
      <w:lvlJc w:val="left"/>
      <w:pPr>
        <w:ind w:left="6168" w:hanging="360"/>
      </w:pPr>
      <w:rPr>
        <w:rFonts w:ascii="Wingdings" w:hAnsi="Wingdings" w:hint="default"/>
      </w:rPr>
    </w:lvl>
  </w:abstractNum>
  <w:abstractNum w:abstractNumId="15" w15:restartNumberingAfterBreak="0">
    <w:nsid w:val="25F73A96"/>
    <w:multiLevelType w:val="hybridMultilevel"/>
    <w:tmpl w:val="1E004310"/>
    <w:lvl w:ilvl="0" w:tplc="109EBF76">
      <w:start w:val="1"/>
      <w:numFmt w:val="bullet"/>
      <w:pStyle w:val="Lijstopsomteken"/>
      <w:lvlText w:val="–"/>
      <w:lvlJc w:val="left"/>
      <w:pPr>
        <w:ind w:left="720" w:hanging="360"/>
      </w:pPr>
      <w:rPr>
        <w:rFonts w:ascii="FlandersArtSans-Regular" w:hAnsi="FlandersArtSans-Regular"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15:restartNumberingAfterBreak="0">
    <w:nsid w:val="2C34108F"/>
    <w:multiLevelType w:val="hybridMultilevel"/>
    <w:tmpl w:val="6246B6F2"/>
    <w:lvl w:ilvl="0" w:tplc="EE108A88">
      <w:start w:val="1"/>
      <w:numFmt w:val="decimal"/>
      <w:pStyle w:val="Lijstnummering4"/>
      <w:lvlText w:val="%1)"/>
      <w:lvlJc w:val="left"/>
      <w:pPr>
        <w:ind w:left="1437" w:hanging="360"/>
      </w:pPr>
      <w:rPr>
        <w:rFonts w:ascii="Flanders Art Serif" w:hAnsi="Flanders Art Serif" w:hint="default"/>
        <w:b w:val="0"/>
        <w:i w:val="0"/>
        <w:sz w:val="19"/>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F520868"/>
    <w:multiLevelType w:val="hybridMultilevel"/>
    <w:tmpl w:val="DAC07688"/>
    <w:lvl w:ilvl="0" w:tplc="A5C05138">
      <w:start w:val="1"/>
      <w:numFmt w:val="bullet"/>
      <w:pStyle w:val="Lijstopsomteken4"/>
      <w:lvlText w:val="&gt;"/>
      <w:lvlJc w:val="left"/>
      <w:pPr>
        <w:ind w:left="1437" w:hanging="360"/>
      </w:pPr>
      <w:rPr>
        <w:rFonts w:ascii="Flanders Art Serif" w:hAnsi="Flanders Art Serif"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70C7FF7"/>
    <w:multiLevelType w:val="hybridMultilevel"/>
    <w:tmpl w:val="007AAC9A"/>
    <w:lvl w:ilvl="0" w:tplc="84123B08">
      <w:start w:val="5"/>
      <w:numFmt w:val="bullet"/>
      <w:lvlText w:val="-"/>
      <w:lvlJc w:val="left"/>
      <w:pPr>
        <w:ind w:left="672" w:hanging="360"/>
      </w:pPr>
      <w:rPr>
        <w:rFonts w:ascii="Calibri" w:eastAsia="Times" w:hAnsi="Calibri" w:cs="Calibri" w:hint="default"/>
      </w:rPr>
    </w:lvl>
    <w:lvl w:ilvl="1" w:tplc="08130003" w:tentative="1">
      <w:start w:val="1"/>
      <w:numFmt w:val="bullet"/>
      <w:lvlText w:val="o"/>
      <w:lvlJc w:val="left"/>
      <w:pPr>
        <w:ind w:left="1392" w:hanging="360"/>
      </w:pPr>
      <w:rPr>
        <w:rFonts w:ascii="Courier New" w:hAnsi="Courier New" w:cs="Courier New" w:hint="default"/>
      </w:rPr>
    </w:lvl>
    <w:lvl w:ilvl="2" w:tplc="08130005" w:tentative="1">
      <w:start w:val="1"/>
      <w:numFmt w:val="bullet"/>
      <w:lvlText w:val=""/>
      <w:lvlJc w:val="left"/>
      <w:pPr>
        <w:ind w:left="2112" w:hanging="360"/>
      </w:pPr>
      <w:rPr>
        <w:rFonts w:ascii="Wingdings" w:hAnsi="Wingdings" w:hint="default"/>
      </w:rPr>
    </w:lvl>
    <w:lvl w:ilvl="3" w:tplc="08130001" w:tentative="1">
      <w:start w:val="1"/>
      <w:numFmt w:val="bullet"/>
      <w:lvlText w:val=""/>
      <w:lvlJc w:val="left"/>
      <w:pPr>
        <w:ind w:left="2832" w:hanging="360"/>
      </w:pPr>
      <w:rPr>
        <w:rFonts w:ascii="Symbol" w:hAnsi="Symbol" w:hint="default"/>
      </w:rPr>
    </w:lvl>
    <w:lvl w:ilvl="4" w:tplc="08130003" w:tentative="1">
      <w:start w:val="1"/>
      <w:numFmt w:val="bullet"/>
      <w:lvlText w:val="o"/>
      <w:lvlJc w:val="left"/>
      <w:pPr>
        <w:ind w:left="3552" w:hanging="360"/>
      </w:pPr>
      <w:rPr>
        <w:rFonts w:ascii="Courier New" w:hAnsi="Courier New" w:cs="Courier New" w:hint="default"/>
      </w:rPr>
    </w:lvl>
    <w:lvl w:ilvl="5" w:tplc="08130005" w:tentative="1">
      <w:start w:val="1"/>
      <w:numFmt w:val="bullet"/>
      <w:lvlText w:val=""/>
      <w:lvlJc w:val="left"/>
      <w:pPr>
        <w:ind w:left="4272" w:hanging="360"/>
      </w:pPr>
      <w:rPr>
        <w:rFonts w:ascii="Wingdings" w:hAnsi="Wingdings" w:hint="default"/>
      </w:rPr>
    </w:lvl>
    <w:lvl w:ilvl="6" w:tplc="08130001" w:tentative="1">
      <w:start w:val="1"/>
      <w:numFmt w:val="bullet"/>
      <w:lvlText w:val=""/>
      <w:lvlJc w:val="left"/>
      <w:pPr>
        <w:ind w:left="4992" w:hanging="360"/>
      </w:pPr>
      <w:rPr>
        <w:rFonts w:ascii="Symbol" w:hAnsi="Symbol" w:hint="default"/>
      </w:rPr>
    </w:lvl>
    <w:lvl w:ilvl="7" w:tplc="08130003" w:tentative="1">
      <w:start w:val="1"/>
      <w:numFmt w:val="bullet"/>
      <w:lvlText w:val="o"/>
      <w:lvlJc w:val="left"/>
      <w:pPr>
        <w:ind w:left="5712" w:hanging="360"/>
      </w:pPr>
      <w:rPr>
        <w:rFonts w:ascii="Courier New" w:hAnsi="Courier New" w:cs="Courier New" w:hint="default"/>
      </w:rPr>
    </w:lvl>
    <w:lvl w:ilvl="8" w:tplc="08130005" w:tentative="1">
      <w:start w:val="1"/>
      <w:numFmt w:val="bullet"/>
      <w:lvlText w:val=""/>
      <w:lvlJc w:val="left"/>
      <w:pPr>
        <w:ind w:left="6432" w:hanging="360"/>
      </w:pPr>
      <w:rPr>
        <w:rFonts w:ascii="Wingdings" w:hAnsi="Wingdings" w:hint="default"/>
      </w:rPr>
    </w:lvl>
  </w:abstractNum>
  <w:abstractNum w:abstractNumId="19" w15:restartNumberingAfterBreak="0">
    <w:nsid w:val="373D6689"/>
    <w:multiLevelType w:val="hybridMultilevel"/>
    <w:tmpl w:val="0CBCF1F8"/>
    <w:lvl w:ilvl="0" w:tplc="5888AE6E">
      <w:start w:val="1"/>
      <w:numFmt w:val="lowerRoman"/>
      <w:pStyle w:val="Lijstnummering3"/>
      <w:lvlText w:val="%1"/>
      <w:lvlJc w:val="left"/>
      <w:pPr>
        <w:ind w:left="1080" w:hanging="360"/>
      </w:pPr>
      <w:rPr>
        <w:rFonts w:ascii="Flanders Art Serif" w:hAnsi="Flanders Art Serif" w:hint="default"/>
        <w:b w:val="0"/>
        <w:i w:val="0"/>
        <w:sz w:val="19"/>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9A65D46"/>
    <w:multiLevelType w:val="hybridMultilevel"/>
    <w:tmpl w:val="3CF6F358"/>
    <w:lvl w:ilvl="0" w:tplc="011A7C3A">
      <w:start w:val="1"/>
      <w:numFmt w:val="bullet"/>
      <w:lvlText w:val=""/>
      <w:lvlJc w:val="left"/>
      <w:pPr>
        <w:ind w:left="644" w:hanging="360"/>
      </w:pPr>
      <w:rPr>
        <w:rFonts w:ascii="Symbol" w:hAnsi="Symbol" w:hint="default"/>
        <w:b w:val="0"/>
        <w:i w:val="0"/>
        <w:color w:val="auto"/>
        <w:sz w:val="18"/>
        <w:u w:val="no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312F61"/>
    <w:multiLevelType w:val="hybridMultilevel"/>
    <w:tmpl w:val="4D7ABA52"/>
    <w:lvl w:ilvl="0" w:tplc="9558D08C">
      <w:start w:val="1"/>
      <w:numFmt w:val="lowerLetter"/>
      <w:pStyle w:val="Lijstnummering2"/>
      <w:lvlText w:val="%1"/>
      <w:lvlJc w:val="left"/>
      <w:pPr>
        <w:ind w:left="717" w:hanging="360"/>
      </w:pPr>
      <w:rPr>
        <w:rFonts w:ascii="Flanders Art Serif" w:hAnsi="Flanders Art Serif" w:hint="default"/>
        <w:b w:val="0"/>
        <w:i w:val="0"/>
        <w:sz w:val="19"/>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E3B7CB4"/>
    <w:multiLevelType w:val="hybridMultilevel"/>
    <w:tmpl w:val="12A810E2"/>
    <w:lvl w:ilvl="0" w:tplc="08BA11BE">
      <w:start w:val="1"/>
      <w:numFmt w:val="lowerLetter"/>
      <w:pStyle w:val="Lijstnummering5"/>
      <w:lvlText w:val="%1)"/>
      <w:lvlJc w:val="left"/>
      <w:pPr>
        <w:ind w:left="1800" w:hanging="360"/>
      </w:pPr>
      <w:rPr>
        <w:rFonts w:ascii="Flanders Art Serif" w:hAnsi="Flanders Art Serif" w:hint="default"/>
        <w:b w:val="0"/>
        <w:i w:val="0"/>
        <w:sz w:val="19"/>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7285613"/>
    <w:multiLevelType w:val="multilevel"/>
    <w:tmpl w:val="6322816A"/>
    <w:lvl w:ilvl="0">
      <w:start w:val="1"/>
      <w:numFmt w:val="decimal"/>
      <w:pStyle w:val="Lijstnummering"/>
      <w:lvlText w:val="%1"/>
      <w:lvlJc w:val="left"/>
      <w:pPr>
        <w:ind w:left="360" w:hanging="360"/>
      </w:pPr>
      <w:rPr>
        <w:rFonts w:hint="default"/>
        <w:b w:val="0"/>
        <w:i w:val="0"/>
        <w:sz w:val="19"/>
        <w:u w:color="6B6B6B"/>
      </w:rPr>
    </w:lvl>
    <w:lvl w:ilvl="1">
      <w:start w:val="1"/>
      <w:numFmt w:val="lowerLetter"/>
      <w:lvlText w:val="%2"/>
      <w:lvlJc w:val="left"/>
      <w:pPr>
        <w:ind w:left="720" w:hanging="360"/>
      </w:pPr>
      <w:rPr>
        <w:rFonts w:hint="default"/>
        <w:u w:color="6B6B6B"/>
      </w:rPr>
    </w:lvl>
    <w:lvl w:ilvl="2">
      <w:start w:val="1"/>
      <w:numFmt w:val="lowerRoman"/>
      <w:lvlText w:val="%3"/>
      <w:lvlJc w:val="left"/>
      <w:pPr>
        <w:ind w:left="1080" w:hanging="360"/>
      </w:pPr>
      <w:rPr>
        <w:rFonts w:hint="default"/>
        <w:u w:color="6B6B6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8E16B97"/>
    <w:multiLevelType w:val="hybridMultilevel"/>
    <w:tmpl w:val="9DAC37F2"/>
    <w:lvl w:ilvl="0" w:tplc="02225434">
      <w:start w:val="1"/>
      <w:numFmt w:val="bullet"/>
      <w:lvlText w:val=""/>
      <w:lvlJc w:val="left"/>
      <w:pPr>
        <w:ind w:left="1855" w:hanging="1287"/>
      </w:pPr>
      <w:rPr>
        <w:rFonts w:ascii="Symbol" w:hAnsi="Symbol" w:hint="default"/>
        <w:b w:val="0"/>
        <w:i w:val="0"/>
        <w:sz w:val="18"/>
        <w:u w:val="none"/>
      </w:rPr>
    </w:lvl>
    <w:lvl w:ilvl="1" w:tplc="04090003">
      <w:start w:val="1"/>
      <w:numFmt w:val="bullet"/>
      <w:lvlText w:val="o"/>
      <w:lvlJc w:val="left"/>
      <w:pPr>
        <w:ind w:left="2008" w:hanging="360"/>
      </w:pPr>
      <w:rPr>
        <w:rFonts w:ascii="Courier New" w:hAnsi="Courier New" w:hint="default"/>
      </w:rPr>
    </w:lvl>
    <w:lvl w:ilvl="2" w:tplc="04090005" w:tentative="1">
      <w:start w:val="1"/>
      <w:numFmt w:val="bullet"/>
      <w:lvlText w:val=""/>
      <w:lvlJc w:val="left"/>
      <w:pPr>
        <w:ind w:left="2728" w:hanging="360"/>
      </w:pPr>
      <w:rPr>
        <w:rFonts w:ascii="Wingdings" w:hAnsi="Wingdings" w:hint="default"/>
      </w:rPr>
    </w:lvl>
    <w:lvl w:ilvl="3" w:tplc="04090001" w:tentative="1">
      <w:start w:val="1"/>
      <w:numFmt w:val="bullet"/>
      <w:lvlText w:val=""/>
      <w:lvlJc w:val="left"/>
      <w:pPr>
        <w:ind w:left="3448" w:hanging="360"/>
      </w:pPr>
      <w:rPr>
        <w:rFonts w:ascii="Symbol" w:hAnsi="Symbol" w:hint="default"/>
      </w:rPr>
    </w:lvl>
    <w:lvl w:ilvl="4" w:tplc="04090003" w:tentative="1">
      <w:start w:val="1"/>
      <w:numFmt w:val="bullet"/>
      <w:lvlText w:val="o"/>
      <w:lvlJc w:val="left"/>
      <w:pPr>
        <w:ind w:left="4168" w:hanging="360"/>
      </w:pPr>
      <w:rPr>
        <w:rFonts w:ascii="Courier New" w:hAnsi="Courier New" w:hint="default"/>
      </w:rPr>
    </w:lvl>
    <w:lvl w:ilvl="5" w:tplc="04090005" w:tentative="1">
      <w:start w:val="1"/>
      <w:numFmt w:val="bullet"/>
      <w:lvlText w:val=""/>
      <w:lvlJc w:val="left"/>
      <w:pPr>
        <w:ind w:left="4888" w:hanging="360"/>
      </w:pPr>
      <w:rPr>
        <w:rFonts w:ascii="Wingdings" w:hAnsi="Wingdings" w:hint="default"/>
      </w:rPr>
    </w:lvl>
    <w:lvl w:ilvl="6" w:tplc="04090001" w:tentative="1">
      <w:start w:val="1"/>
      <w:numFmt w:val="bullet"/>
      <w:lvlText w:val=""/>
      <w:lvlJc w:val="left"/>
      <w:pPr>
        <w:ind w:left="5608" w:hanging="360"/>
      </w:pPr>
      <w:rPr>
        <w:rFonts w:ascii="Symbol" w:hAnsi="Symbol" w:hint="default"/>
      </w:rPr>
    </w:lvl>
    <w:lvl w:ilvl="7" w:tplc="04090003" w:tentative="1">
      <w:start w:val="1"/>
      <w:numFmt w:val="bullet"/>
      <w:lvlText w:val="o"/>
      <w:lvlJc w:val="left"/>
      <w:pPr>
        <w:ind w:left="6328" w:hanging="360"/>
      </w:pPr>
      <w:rPr>
        <w:rFonts w:ascii="Courier New" w:hAnsi="Courier New" w:hint="default"/>
      </w:rPr>
    </w:lvl>
    <w:lvl w:ilvl="8" w:tplc="04090005" w:tentative="1">
      <w:start w:val="1"/>
      <w:numFmt w:val="bullet"/>
      <w:lvlText w:val=""/>
      <w:lvlJc w:val="left"/>
      <w:pPr>
        <w:ind w:left="7048" w:hanging="360"/>
      </w:pPr>
      <w:rPr>
        <w:rFonts w:ascii="Wingdings" w:hAnsi="Wingdings" w:hint="default"/>
      </w:rPr>
    </w:lvl>
  </w:abstractNum>
  <w:abstractNum w:abstractNumId="25" w15:restartNumberingAfterBreak="0">
    <w:nsid w:val="5A885161"/>
    <w:multiLevelType w:val="hybridMultilevel"/>
    <w:tmpl w:val="282EBF7C"/>
    <w:lvl w:ilvl="0" w:tplc="AA504EAE">
      <w:start w:val="1"/>
      <w:numFmt w:val="bullet"/>
      <w:lvlText w:val=""/>
      <w:lvlJc w:val="left"/>
      <w:pPr>
        <w:ind w:left="644" w:hanging="360"/>
      </w:pPr>
      <w:rPr>
        <w:rFonts w:ascii="Symbol" w:hAnsi="Symbol" w:hint="default"/>
        <w:color w:val="auto"/>
        <w:sz w:val="20"/>
        <w:szCs w:val="20"/>
      </w:rPr>
    </w:lvl>
    <w:lvl w:ilvl="1" w:tplc="08130003" w:tentative="1">
      <w:start w:val="1"/>
      <w:numFmt w:val="bullet"/>
      <w:lvlText w:val="o"/>
      <w:lvlJc w:val="left"/>
      <w:pPr>
        <w:ind w:left="1364" w:hanging="360"/>
      </w:pPr>
      <w:rPr>
        <w:rFonts w:ascii="Courier New" w:hAnsi="Courier New" w:cs="Courier New" w:hint="default"/>
      </w:rPr>
    </w:lvl>
    <w:lvl w:ilvl="2" w:tplc="08130005" w:tentative="1">
      <w:start w:val="1"/>
      <w:numFmt w:val="bullet"/>
      <w:lvlText w:val=""/>
      <w:lvlJc w:val="left"/>
      <w:pPr>
        <w:ind w:left="2084" w:hanging="360"/>
      </w:pPr>
      <w:rPr>
        <w:rFonts w:ascii="Wingdings" w:hAnsi="Wingdings" w:hint="default"/>
      </w:rPr>
    </w:lvl>
    <w:lvl w:ilvl="3" w:tplc="08130001" w:tentative="1">
      <w:start w:val="1"/>
      <w:numFmt w:val="bullet"/>
      <w:lvlText w:val=""/>
      <w:lvlJc w:val="left"/>
      <w:pPr>
        <w:ind w:left="2804" w:hanging="360"/>
      </w:pPr>
      <w:rPr>
        <w:rFonts w:ascii="Symbol" w:hAnsi="Symbol" w:hint="default"/>
      </w:rPr>
    </w:lvl>
    <w:lvl w:ilvl="4" w:tplc="08130003" w:tentative="1">
      <w:start w:val="1"/>
      <w:numFmt w:val="bullet"/>
      <w:lvlText w:val="o"/>
      <w:lvlJc w:val="left"/>
      <w:pPr>
        <w:ind w:left="3524" w:hanging="360"/>
      </w:pPr>
      <w:rPr>
        <w:rFonts w:ascii="Courier New" w:hAnsi="Courier New" w:cs="Courier New" w:hint="default"/>
      </w:rPr>
    </w:lvl>
    <w:lvl w:ilvl="5" w:tplc="08130005" w:tentative="1">
      <w:start w:val="1"/>
      <w:numFmt w:val="bullet"/>
      <w:lvlText w:val=""/>
      <w:lvlJc w:val="left"/>
      <w:pPr>
        <w:ind w:left="4244" w:hanging="360"/>
      </w:pPr>
      <w:rPr>
        <w:rFonts w:ascii="Wingdings" w:hAnsi="Wingdings" w:hint="default"/>
      </w:rPr>
    </w:lvl>
    <w:lvl w:ilvl="6" w:tplc="08130001" w:tentative="1">
      <w:start w:val="1"/>
      <w:numFmt w:val="bullet"/>
      <w:lvlText w:val=""/>
      <w:lvlJc w:val="left"/>
      <w:pPr>
        <w:ind w:left="4964" w:hanging="360"/>
      </w:pPr>
      <w:rPr>
        <w:rFonts w:ascii="Symbol" w:hAnsi="Symbol" w:hint="default"/>
      </w:rPr>
    </w:lvl>
    <w:lvl w:ilvl="7" w:tplc="08130003" w:tentative="1">
      <w:start w:val="1"/>
      <w:numFmt w:val="bullet"/>
      <w:lvlText w:val="o"/>
      <w:lvlJc w:val="left"/>
      <w:pPr>
        <w:ind w:left="5684" w:hanging="360"/>
      </w:pPr>
      <w:rPr>
        <w:rFonts w:ascii="Courier New" w:hAnsi="Courier New" w:cs="Courier New" w:hint="default"/>
      </w:rPr>
    </w:lvl>
    <w:lvl w:ilvl="8" w:tplc="08130005" w:tentative="1">
      <w:start w:val="1"/>
      <w:numFmt w:val="bullet"/>
      <w:lvlText w:val=""/>
      <w:lvlJc w:val="left"/>
      <w:pPr>
        <w:ind w:left="6404" w:hanging="360"/>
      </w:pPr>
      <w:rPr>
        <w:rFonts w:ascii="Wingdings" w:hAnsi="Wingdings" w:hint="default"/>
      </w:rPr>
    </w:lvl>
  </w:abstractNum>
  <w:abstractNum w:abstractNumId="26" w15:restartNumberingAfterBreak="0">
    <w:nsid w:val="6487510A"/>
    <w:multiLevelType w:val="hybridMultilevel"/>
    <w:tmpl w:val="BC5CCCCE"/>
    <w:lvl w:ilvl="0" w:tplc="631C7EFE">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7" w15:restartNumberingAfterBreak="0">
    <w:nsid w:val="6BDE6ABF"/>
    <w:multiLevelType w:val="hybridMultilevel"/>
    <w:tmpl w:val="B9DA6702"/>
    <w:lvl w:ilvl="0" w:tplc="4154A160">
      <w:start w:val="1"/>
      <w:numFmt w:val="bullet"/>
      <w:pStyle w:val="Lijstopsomteken2"/>
      <w:lvlText w:val="•"/>
      <w:lvlJc w:val="left"/>
      <w:pPr>
        <w:ind w:left="720" w:hanging="360"/>
      </w:pPr>
      <w:rPr>
        <w:rFonts w:ascii="FlandersArtSans-Regular" w:hAnsi="FlandersArtSans-Regular"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8" w15:restartNumberingAfterBreak="0">
    <w:nsid w:val="6EAA4CC9"/>
    <w:multiLevelType w:val="hybridMultilevel"/>
    <w:tmpl w:val="5302E810"/>
    <w:lvl w:ilvl="0" w:tplc="4C6E864A">
      <w:start w:val="1"/>
      <w:numFmt w:val="bullet"/>
      <w:pStyle w:val="Lijstopsomteken3"/>
      <w:lvlText w:val=""/>
      <w:lvlJc w:val="left"/>
      <w:pPr>
        <w:ind w:left="1070" w:hanging="360"/>
      </w:pPr>
      <w:rPr>
        <w:rFonts w:ascii="Wingdings 3" w:hAnsi="Wingdings 3" w:hint="default"/>
        <w:b w:val="0"/>
        <w:i w:val="0"/>
        <w:color w:val="auto"/>
        <w:sz w:val="18"/>
        <w:u w:val="none"/>
      </w:rPr>
    </w:lvl>
    <w:lvl w:ilvl="1" w:tplc="08090003">
      <w:start w:val="1"/>
      <w:numFmt w:val="bullet"/>
      <w:lvlText w:val="o"/>
      <w:lvlJc w:val="left"/>
      <w:pPr>
        <w:ind w:left="1636" w:hanging="360"/>
      </w:pPr>
      <w:rPr>
        <w:rFonts w:ascii="Courier New" w:hAnsi="Courier New" w:cs="Courier New" w:hint="default"/>
      </w:rPr>
    </w:lvl>
    <w:lvl w:ilvl="2" w:tplc="08090005" w:tentative="1">
      <w:start w:val="1"/>
      <w:numFmt w:val="bullet"/>
      <w:lvlText w:val=""/>
      <w:lvlJc w:val="left"/>
      <w:pPr>
        <w:ind w:left="2356" w:hanging="360"/>
      </w:pPr>
      <w:rPr>
        <w:rFonts w:ascii="Wingdings" w:hAnsi="Wingdings" w:hint="default"/>
      </w:rPr>
    </w:lvl>
    <w:lvl w:ilvl="3" w:tplc="08090001" w:tentative="1">
      <w:start w:val="1"/>
      <w:numFmt w:val="bullet"/>
      <w:lvlText w:val=""/>
      <w:lvlJc w:val="left"/>
      <w:pPr>
        <w:ind w:left="3076" w:hanging="360"/>
      </w:pPr>
      <w:rPr>
        <w:rFonts w:ascii="Symbol" w:hAnsi="Symbol" w:hint="default"/>
      </w:rPr>
    </w:lvl>
    <w:lvl w:ilvl="4" w:tplc="08090003" w:tentative="1">
      <w:start w:val="1"/>
      <w:numFmt w:val="bullet"/>
      <w:lvlText w:val="o"/>
      <w:lvlJc w:val="left"/>
      <w:pPr>
        <w:ind w:left="3796" w:hanging="360"/>
      </w:pPr>
      <w:rPr>
        <w:rFonts w:ascii="Courier New" w:hAnsi="Courier New" w:cs="Courier New" w:hint="default"/>
      </w:rPr>
    </w:lvl>
    <w:lvl w:ilvl="5" w:tplc="08090005" w:tentative="1">
      <w:start w:val="1"/>
      <w:numFmt w:val="bullet"/>
      <w:lvlText w:val=""/>
      <w:lvlJc w:val="left"/>
      <w:pPr>
        <w:ind w:left="4516" w:hanging="360"/>
      </w:pPr>
      <w:rPr>
        <w:rFonts w:ascii="Wingdings" w:hAnsi="Wingdings" w:hint="default"/>
      </w:rPr>
    </w:lvl>
    <w:lvl w:ilvl="6" w:tplc="08090001" w:tentative="1">
      <w:start w:val="1"/>
      <w:numFmt w:val="bullet"/>
      <w:lvlText w:val=""/>
      <w:lvlJc w:val="left"/>
      <w:pPr>
        <w:ind w:left="5236" w:hanging="360"/>
      </w:pPr>
      <w:rPr>
        <w:rFonts w:ascii="Symbol" w:hAnsi="Symbol" w:hint="default"/>
      </w:rPr>
    </w:lvl>
    <w:lvl w:ilvl="7" w:tplc="08090003" w:tentative="1">
      <w:start w:val="1"/>
      <w:numFmt w:val="bullet"/>
      <w:lvlText w:val="o"/>
      <w:lvlJc w:val="left"/>
      <w:pPr>
        <w:ind w:left="5956" w:hanging="360"/>
      </w:pPr>
      <w:rPr>
        <w:rFonts w:ascii="Courier New" w:hAnsi="Courier New" w:cs="Courier New" w:hint="default"/>
      </w:rPr>
    </w:lvl>
    <w:lvl w:ilvl="8" w:tplc="08090005" w:tentative="1">
      <w:start w:val="1"/>
      <w:numFmt w:val="bullet"/>
      <w:lvlText w:val=""/>
      <w:lvlJc w:val="left"/>
      <w:pPr>
        <w:ind w:left="6676" w:hanging="360"/>
      </w:pPr>
      <w:rPr>
        <w:rFonts w:ascii="Wingdings" w:hAnsi="Wingdings" w:hint="default"/>
      </w:rPr>
    </w:lvl>
  </w:abstractNum>
  <w:abstractNum w:abstractNumId="29" w15:restartNumberingAfterBreak="0">
    <w:nsid w:val="70B472DD"/>
    <w:multiLevelType w:val="multilevel"/>
    <w:tmpl w:val="08130025"/>
    <w:lvl w:ilvl="0">
      <w:start w:val="1"/>
      <w:numFmt w:val="decimal"/>
      <w:pStyle w:val="Kop1"/>
      <w:lvlText w:val="%1"/>
      <w:lvlJc w:val="left"/>
      <w:pPr>
        <w:ind w:left="432" w:hanging="432"/>
      </w:pPr>
      <w:rPr>
        <w:rFonts w:hint="default"/>
        <w:b/>
        <w:i w:val="0"/>
        <w:sz w:val="36"/>
      </w:r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num w:numId="1" w16cid:durableId="2047825453">
    <w:abstractNumId w:val="12"/>
  </w:num>
  <w:num w:numId="2" w16cid:durableId="232399528">
    <w:abstractNumId w:val="24"/>
  </w:num>
  <w:num w:numId="3" w16cid:durableId="540553386">
    <w:abstractNumId w:val="20"/>
  </w:num>
  <w:num w:numId="4" w16cid:durableId="1151140050">
    <w:abstractNumId w:val="12"/>
  </w:num>
  <w:num w:numId="5" w16cid:durableId="903876000">
    <w:abstractNumId w:val="24"/>
  </w:num>
  <w:num w:numId="6" w16cid:durableId="1455712229">
    <w:abstractNumId w:val="20"/>
  </w:num>
  <w:num w:numId="7" w16cid:durableId="1663241324">
    <w:abstractNumId w:val="12"/>
  </w:num>
  <w:num w:numId="8" w16cid:durableId="106974762">
    <w:abstractNumId w:val="24"/>
  </w:num>
  <w:num w:numId="9" w16cid:durableId="96487965">
    <w:abstractNumId w:val="20"/>
  </w:num>
  <w:num w:numId="10" w16cid:durableId="1953978024">
    <w:abstractNumId w:val="10"/>
  </w:num>
  <w:num w:numId="11" w16cid:durableId="359093454">
    <w:abstractNumId w:val="9"/>
  </w:num>
  <w:num w:numId="12" w16cid:durableId="1968658766">
    <w:abstractNumId w:val="7"/>
  </w:num>
  <w:num w:numId="13" w16cid:durableId="659121497">
    <w:abstractNumId w:val="6"/>
  </w:num>
  <w:num w:numId="14" w16cid:durableId="1408260276">
    <w:abstractNumId w:val="5"/>
  </w:num>
  <w:num w:numId="15" w16cid:durableId="579408475">
    <w:abstractNumId w:val="4"/>
  </w:num>
  <w:num w:numId="16" w16cid:durableId="1247376095">
    <w:abstractNumId w:val="8"/>
  </w:num>
  <w:num w:numId="17" w16cid:durableId="992872696">
    <w:abstractNumId w:val="3"/>
  </w:num>
  <w:num w:numId="18" w16cid:durableId="1313290867">
    <w:abstractNumId w:val="2"/>
  </w:num>
  <w:num w:numId="19" w16cid:durableId="1506822065">
    <w:abstractNumId w:val="1"/>
  </w:num>
  <w:num w:numId="20" w16cid:durableId="112336329">
    <w:abstractNumId w:val="0"/>
  </w:num>
  <w:num w:numId="21" w16cid:durableId="1670134601">
    <w:abstractNumId w:val="29"/>
  </w:num>
  <w:num w:numId="22" w16cid:durableId="1451897063">
    <w:abstractNumId w:val="29"/>
  </w:num>
  <w:num w:numId="23" w16cid:durableId="1061754591">
    <w:abstractNumId w:val="29"/>
  </w:num>
  <w:num w:numId="24" w16cid:durableId="1570574950">
    <w:abstractNumId w:val="29"/>
  </w:num>
  <w:num w:numId="25" w16cid:durableId="357006516">
    <w:abstractNumId w:val="29"/>
  </w:num>
  <w:num w:numId="26" w16cid:durableId="1246962624">
    <w:abstractNumId w:val="29"/>
  </w:num>
  <w:num w:numId="27" w16cid:durableId="1203051545">
    <w:abstractNumId w:val="29"/>
  </w:num>
  <w:num w:numId="28" w16cid:durableId="630093954">
    <w:abstractNumId w:val="29"/>
  </w:num>
  <w:num w:numId="29" w16cid:durableId="1075201559">
    <w:abstractNumId w:val="29"/>
  </w:num>
  <w:num w:numId="30" w16cid:durableId="1513300779">
    <w:abstractNumId w:val="13"/>
  </w:num>
  <w:num w:numId="31" w16cid:durableId="1999571847">
    <w:abstractNumId w:val="25"/>
  </w:num>
  <w:num w:numId="32" w16cid:durableId="1323196113">
    <w:abstractNumId w:val="28"/>
  </w:num>
  <w:num w:numId="33" w16cid:durableId="2099784000">
    <w:abstractNumId w:val="17"/>
  </w:num>
  <w:num w:numId="34" w16cid:durableId="847452006">
    <w:abstractNumId w:val="11"/>
  </w:num>
  <w:num w:numId="35" w16cid:durableId="1737360328">
    <w:abstractNumId w:val="23"/>
  </w:num>
  <w:num w:numId="36" w16cid:durableId="652149319">
    <w:abstractNumId w:val="21"/>
  </w:num>
  <w:num w:numId="37" w16cid:durableId="1191065820">
    <w:abstractNumId w:val="19"/>
  </w:num>
  <w:num w:numId="38" w16cid:durableId="626467880">
    <w:abstractNumId w:val="16"/>
  </w:num>
  <w:num w:numId="39" w16cid:durableId="1799492232">
    <w:abstractNumId w:val="22"/>
  </w:num>
  <w:num w:numId="40" w16cid:durableId="1718696473">
    <w:abstractNumId w:val="15"/>
  </w:num>
  <w:num w:numId="41" w16cid:durableId="1001079696">
    <w:abstractNumId w:val="27"/>
  </w:num>
  <w:num w:numId="42" w16cid:durableId="355278414">
    <w:abstractNumId w:val="18"/>
  </w:num>
  <w:num w:numId="43" w16cid:durableId="1305161247">
    <w:abstractNumId w:val="14"/>
  </w:num>
  <w:num w:numId="44" w16cid:durableId="175874996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attachedTemplate r:id="rId1"/>
  <w:documentProtection w:edit="forms" w:formatting="1" w:enforcement="0"/>
  <w:defaultTabStop w:val="709"/>
  <w:hyphenationZone w:val="425"/>
  <w:drawingGridHorizontalSpacing w:val="110"/>
  <w:displayHorizontalDrawingGridEvery w:val="2"/>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DE0"/>
    <w:rsid w:val="0000229D"/>
    <w:rsid w:val="00004300"/>
    <w:rsid w:val="0000640D"/>
    <w:rsid w:val="000208C8"/>
    <w:rsid w:val="00021B5D"/>
    <w:rsid w:val="00031126"/>
    <w:rsid w:val="000324B8"/>
    <w:rsid w:val="00033689"/>
    <w:rsid w:val="00042A15"/>
    <w:rsid w:val="00042BEF"/>
    <w:rsid w:val="000435E8"/>
    <w:rsid w:val="00073288"/>
    <w:rsid w:val="00075F1A"/>
    <w:rsid w:val="000804A6"/>
    <w:rsid w:val="000821AE"/>
    <w:rsid w:val="00090337"/>
    <w:rsid w:val="0009147F"/>
    <w:rsid w:val="00097F5F"/>
    <w:rsid w:val="000A284D"/>
    <w:rsid w:val="000A3FB6"/>
    <w:rsid w:val="000A45CC"/>
    <w:rsid w:val="000A7023"/>
    <w:rsid w:val="000B3BC1"/>
    <w:rsid w:val="000B4A0B"/>
    <w:rsid w:val="000D209B"/>
    <w:rsid w:val="000E16DD"/>
    <w:rsid w:val="000E22A0"/>
    <w:rsid w:val="000E2705"/>
    <w:rsid w:val="000F3C00"/>
    <w:rsid w:val="00104A08"/>
    <w:rsid w:val="00110D82"/>
    <w:rsid w:val="00111702"/>
    <w:rsid w:val="001214C8"/>
    <w:rsid w:val="00125878"/>
    <w:rsid w:val="00130FBF"/>
    <w:rsid w:val="001322A5"/>
    <w:rsid w:val="00133234"/>
    <w:rsid w:val="0013383D"/>
    <w:rsid w:val="00133D44"/>
    <w:rsid w:val="00134510"/>
    <w:rsid w:val="001407BC"/>
    <w:rsid w:val="001411D0"/>
    <w:rsid w:val="001669CC"/>
    <w:rsid w:val="00172F31"/>
    <w:rsid w:val="001779CF"/>
    <w:rsid w:val="0018321C"/>
    <w:rsid w:val="001833DB"/>
    <w:rsid w:val="00185D44"/>
    <w:rsid w:val="00193D35"/>
    <w:rsid w:val="001978C9"/>
    <w:rsid w:val="001A2456"/>
    <w:rsid w:val="001A5463"/>
    <w:rsid w:val="001A7529"/>
    <w:rsid w:val="001C3BE8"/>
    <w:rsid w:val="001E27EB"/>
    <w:rsid w:val="001E4DB8"/>
    <w:rsid w:val="001E655E"/>
    <w:rsid w:val="001E6BDD"/>
    <w:rsid w:val="001E6CD2"/>
    <w:rsid w:val="001E7AAE"/>
    <w:rsid w:val="001F07D1"/>
    <w:rsid w:val="001F3159"/>
    <w:rsid w:val="001F39A4"/>
    <w:rsid w:val="002009A6"/>
    <w:rsid w:val="00201DFB"/>
    <w:rsid w:val="0021178C"/>
    <w:rsid w:val="002128D5"/>
    <w:rsid w:val="00215BB9"/>
    <w:rsid w:val="00220466"/>
    <w:rsid w:val="00221233"/>
    <w:rsid w:val="00237E08"/>
    <w:rsid w:val="00237E27"/>
    <w:rsid w:val="00240872"/>
    <w:rsid w:val="00250E14"/>
    <w:rsid w:val="00252799"/>
    <w:rsid w:val="002546C1"/>
    <w:rsid w:val="0025484B"/>
    <w:rsid w:val="00255541"/>
    <w:rsid w:val="0026165A"/>
    <w:rsid w:val="00266339"/>
    <w:rsid w:val="00267971"/>
    <w:rsid w:val="00272893"/>
    <w:rsid w:val="00274912"/>
    <w:rsid w:val="00275B39"/>
    <w:rsid w:val="0028108D"/>
    <w:rsid w:val="00283CE1"/>
    <w:rsid w:val="00284178"/>
    <w:rsid w:val="00285052"/>
    <w:rsid w:val="00285EE5"/>
    <w:rsid w:val="00287FFA"/>
    <w:rsid w:val="00293072"/>
    <w:rsid w:val="00294456"/>
    <w:rsid w:val="002A3C3A"/>
    <w:rsid w:val="002B347E"/>
    <w:rsid w:val="002B34BF"/>
    <w:rsid w:val="002B5645"/>
    <w:rsid w:val="002C2BB4"/>
    <w:rsid w:val="002C5EF8"/>
    <w:rsid w:val="002C7F50"/>
    <w:rsid w:val="002D0A4D"/>
    <w:rsid w:val="002D1D9C"/>
    <w:rsid w:val="002E27BA"/>
    <w:rsid w:val="002E4988"/>
    <w:rsid w:val="002E69CD"/>
    <w:rsid w:val="002F0C37"/>
    <w:rsid w:val="002F31AA"/>
    <w:rsid w:val="002F4AEC"/>
    <w:rsid w:val="0030194F"/>
    <w:rsid w:val="0030232C"/>
    <w:rsid w:val="003037B6"/>
    <w:rsid w:val="00317B29"/>
    <w:rsid w:val="00321CEC"/>
    <w:rsid w:val="00322225"/>
    <w:rsid w:val="003275B1"/>
    <w:rsid w:val="00330866"/>
    <w:rsid w:val="00343057"/>
    <w:rsid w:val="00357F3C"/>
    <w:rsid w:val="003649E6"/>
    <w:rsid w:val="00367B58"/>
    <w:rsid w:val="003702AE"/>
    <w:rsid w:val="003707F1"/>
    <w:rsid w:val="0037709C"/>
    <w:rsid w:val="003801A1"/>
    <w:rsid w:val="00386BA6"/>
    <w:rsid w:val="00386D5A"/>
    <w:rsid w:val="00386E95"/>
    <w:rsid w:val="003910CC"/>
    <w:rsid w:val="00393B3B"/>
    <w:rsid w:val="00394C4B"/>
    <w:rsid w:val="00395D91"/>
    <w:rsid w:val="00396DE0"/>
    <w:rsid w:val="003A7C69"/>
    <w:rsid w:val="003B1813"/>
    <w:rsid w:val="003B36FF"/>
    <w:rsid w:val="003B4A6C"/>
    <w:rsid w:val="003B6993"/>
    <w:rsid w:val="003B7805"/>
    <w:rsid w:val="003C61C6"/>
    <w:rsid w:val="003E098A"/>
    <w:rsid w:val="003E19BF"/>
    <w:rsid w:val="003E5FE7"/>
    <w:rsid w:val="003E6851"/>
    <w:rsid w:val="003E7C61"/>
    <w:rsid w:val="003E7EDD"/>
    <w:rsid w:val="003F5920"/>
    <w:rsid w:val="0040116B"/>
    <w:rsid w:val="00401443"/>
    <w:rsid w:val="004048FB"/>
    <w:rsid w:val="0041425D"/>
    <w:rsid w:val="004211A4"/>
    <w:rsid w:val="0043194B"/>
    <w:rsid w:val="004414BE"/>
    <w:rsid w:val="00441B20"/>
    <w:rsid w:val="0044287A"/>
    <w:rsid w:val="00442B36"/>
    <w:rsid w:val="00447380"/>
    <w:rsid w:val="00454EEC"/>
    <w:rsid w:val="00460357"/>
    <w:rsid w:val="00461009"/>
    <w:rsid w:val="004722ED"/>
    <w:rsid w:val="00480F41"/>
    <w:rsid w:val="004942DF"/>
    <w:rsid w:val="004949E6"/>
    <w:rsid w:val="004A3566"/>
    <w:rsid w:val="004A5900"/>
    <w:rsid w:val="004C31E5"/>
    <w:rsid w:val="004C694D"/>
    <w:rsid w:val="004C7A49"/>
    <w:rsid w:val="004D77BE"/>
    <w:rsid w:val="004E16A5"/>
    <w:rsid w:val="004F490B"/>
    <w:rsid w:val="004F5D44"/>
    <w:rsid w:val="00501389"/>
    <w:rsid w:val="00503AA0"/>
    <w:rsid w:val="005058BF"/>
    <w:rsid w:val="00510C95"/>
    <w:rsid w:val="0051780D"/>
    <w:rsid w:val="00520274"/>
    <w:rsid w:val="005232D2"/>
    <w:rsid w:val="00533456"/>
    <w:rsid w:val="00533E62"/>
    <w:rsid w:val="00537AFC"/>
    <w:rsid w:val="005423CD"/>
    <w:rsid w:val="00543C26"/>
    <w:rsid w:val="00544314"/>
    <w:rsid w:val="00554E87"/>
    <w:rsid w:val="00555973"/>
    <w:rsid w:val="00556B8B"/>
    <w:rsid w:val="00563690"/>
    <w:rsid w:val="005640C1"/>
    <w:rsid w:val="00570876"/>
    <w:rsid w:val="0057462C"/>
    <w:rsid w:val="00575586"/>
    <w:rsid w:val="00577610"/>
    <w:rsid w:val="005806DC"/>
    <w:rsid w:val="00581BCF"/>
    <w:rsid w:val="00587EB4"/>
    <w:rsid w:val="0059115F"/>
    <w:rsid w:val="00597349"/>
    <w:rsid w:val="005A17AE"/>
    <w:rsid w:val="005B0A0C"/>
    <w:rsid w:val="005B0A39"/>
    <w:rsid w:val="005D15F3"/>
    <w:rsid w:val="005E0C10"/>
    <w:rsid w:val="005E6704"/>
    <w:rsid w:val="005E75F0"/>
    <w:rsid w:val="005F6719"/>
    <w:rsid w:val="005F7F3C"/>
    <w:rsid w:val="00601763"/>
    <w:rsid w:val="00603B4D"/>
    <w:rsid w:val="00604618"/>
    <w:rsid w:val="0060758D"/>
    <w:rsid w:val="006111AA"/>
    <w:rsid w:val="006134D2"/>
    <w:rsid w:val="006219A2"/>
    <w:rsid w:val="00623749"/>
    <w:rsid w:val="00626C64"/>
    <w:rsid w:val="00630B18"/>
    <w:rsid w:val="00632CA6"/>
    <w:rsid w:val="00637050"/>
    <w:rsid w:val="0064355C"/>
    <w:rsid w:val="0066033B"/>
    <w:rsid w:val="00660629"/>
    <w:rsid w:val="00663961"/>
    <w:rsid w:val="006642F5"/>
    <w:rsid w:val="00666450"/>
    <w:rsid w:val="00666FD9"/>
    <w:rsid w:val="00670A03"/>
    <w:rsid w:val="006741BC"/>
    <w:rsid w:val="0067443B"/>
    <w:rsid w:val="006829CB"/>
    <w:rsid w:val="006838AA"/>
    <w:rsid w:val="006878AB"/>
    <w:rsid w:val="00690CC7"/>
    <w:rsid w:val="006915CB"/>
    <w:rsid w:val="00691B83"/>
    <w:rsid w:val="0069369B"/>
    <w:rsid w:val="00695D58"/>
    <w:rsid w:val="006A11A6"/>
    <w:rsid w:val="006A14D2"/>
    <w:rsid w:val="006A1A63"/>
    <w:rsid w:val="006A1F1C"/>
    <w:rsid w:val="006B5BAD"/>
    <w:rsid w:val="006B5D27"/>
    <w:rsid w:val="006C52E3"/>
    <w:rsid w:val="006C709D"/>
    <w:rsid w:val="006D2B27"/>
    <w:rsid w:val="006D3C40"/>
    <w:rsid w:val="006D4287"/>
    <w:rsid w:val="006D729D"/>
    <w:rsid w:val="006E0B23"/>
    <w:rsid w:val="006E23E1"/>
    <w:rsid w:val="006E6D5C"/>
    <w:rsid w:val="006F1C70"/>
    <w:rsid w:val="006F726B"/>
    <w:rsid w:val="007044E4"/>
    <w:rsid w:val="00706636"/>
    <w:rsid w:val="007209C1"/>
    <w:rsid w:val="007257E8"/>
    <w:rsid w:val="0072637C"/>
    <w:rsid w:val="00726B87"/>
    <w:rsid w:val="007334A3"/>
    <w:rsid w:val="007405EB"/>
    <w:rsid w:val="007410BA"/>
    <w:rsid w:val="0074577F"/>
    <w:rsid w:val="0074584F"/>
    <w:rsid w:val="00746E8F"/>
    <w:rsid w:val="00747F00"/>
    <w:rsid w:val="00750174"/>
    <w:rsid w:val="007539A9"/>
    <w:rsid w:val="00753DAF"/>
    <w:rsid w:val="00765354"/>
    <w:rsid w:val="00766C6F"/>
    <w:rsid w:val="007670F8"/>
    <w:rsid w:val="00770E10"/>
    <w:rsid w:val="00773EDD"/>
    <w:rsid w:val="00781BCF"/>
    <w:rsid w:val="00786BC4"/>
    <w:rsid w:val="00791C89"/>
    <w:rsid w:val="007A1496"/>
    <w:rsid w:val="007A1E16"/>
    <w:rsid w:val="007A1E69"/>
    <w:rsid w:val="007B306A"/>
    <w:rsid w:val="007B6449"/>
    <w:rsid w:val="007C2CB9"/>
    <w:rsid w:val="007C6EDC"/>
    <w:rsid w:val="007D41E8"/>
    <w:rsid w:val="007D5759"/>
    <w:rsid w:val="007D79C5"/>
    <w:rsid w:val="007E21F7"/>
    <w:rsid w:val="007F1B09"/>
    <w:rsid w:val="007F3211"/>
    <w:rsid w:val="00806D57"/>
    <w:rsid w:val="00812080"/>
    <w:rsid w:val="008144E5"/>
    <w:rsid w:val="008172D2"/>
    <w:rsid w:val="0082666E"/>
    <w:rsid w:val="00827F99"/>
    <w:rsid w:val="008372A7"/>
    <w:rsid w:val="00850F07"/>
    <w:rsid w:val="0086105B"/>
    <w:rsid w:val="00873F46"/>
    <w:rsid w:val="00875CB9"/>
    <w:rsid w:val="008847A9"/>
    <w:rsid w:val="00885789"/>
    <w:rsid w:val="0089307E"/>
    <w:rsid w:val="008932C6"/>
    <w:rsid w:val="008A7E2A"/>
    <w:rsid w:val="008B162D"/>
    <w:rsid w:val="008B42C9"/>
    <w:rsid w:val="008B4CD0"/>
    <w:rsid w:val="008D7314"/>
    <w:rsid w:val="008E2382"/>
    <w:rsid w:val="008F7675"/>
    <w:rsid w:val="00900B81"/>
    <w:rsid w:val="009023BE"/>
    <w:rsid w:val="00902433"/>
    <w:rsid w:val="009073AA"/>
    <w:rsid w:val="00907D62"/>
    <w:rsid w:val="009106B4"/>
    <w:rsid w:val="00911D54"/>
    <w:rsid w:val="00933A73"/>
    <w:rsid w:val="009365D2"/>
    <w:rsid w:val="009438C8"/>
    <w:rsid w:val="00952308"/>
    <w:rsid w:val="00953026"/>
    <w:rsid w:val="00957F66"/>
    <w:rsid w:val="00960662"/>
    <w:rsid w:val="00961819"/>
    <w:rsid w:val="00961A77"/>
    <w:rsid w:val="00961AF9"/>
    <w:rsid w:val="0097005E"/>
    <w:rsid w:val="009772F2"/>
    <w:rsid w:val="00977CFC"/>
    <w:rsid w:val="00995206"/>
    <w:rsid w:val="009A4D31"/>
    <w:rsid w:val="009B1ECE"/>
    <w:rsid w:val="009B5C50"/>
    <w:rsid w:val="009C4A8D"/>
    <w:rsid w:val="009C4D0E"/>
    <w:rsid w:val="009C6B5F"/>
    <w:rsid w:val="009C72C1"/>
    <w:rsid w:val="009C7827"/>
    <w:rsid w:val="009D29F8"/>
    <w:rsid w:val="009D39D6"/>
    <w:rsid w:val="009D3E69"/>
    <w:rsid w:val="009D7F69"/>
    <w:rsid w:val="009E02B1"/>
    <w:rsid w:val="009E0F48"/>
    <w:rsid w:val="009E26D5"/>
    <w:rsid w:val="009E71E7"/>
    <w:rsid w:val="009F258A"/>
    <w:rsid w:val="00A0747C"/>
    <w:rsid w:val="00A13C43"/>
    <w:rsid w:val="00A14FE6"/>
    <w:rsid w:val="00A17F6E"/>
    <w:rsid w:val="00A25974"/>
    <w:rsid w:val="00A2617E"/>
    <w:rsid w:val="00A27639"/>
    <w:rsid w:val="00A30989"/>
    <w:rsid w:val="00A33B6A"/>
    <w:rsid w:val="00A35B49"/>
    <w:rsid w:val="00A4024F"/>
    <w:rsid w:val="00A40759"/>
    <w:rsid w:val="00A41118"/>
    <w:rsid w:val="00A4454F"/>
    <w:rsid w:val="00A46FFD"/>
    <w:rsid w:val="00A4733A"/>
    <w:rsid w:val="00A71E8A"/>
    <w:rsid w:val="00A77FB3"/>
    <w:rsid w:val="00A923D7"/>
    <w:rsid w:val="00A925AE"/>
    <w:rsid w:val="00A946E8"/>
    <w:rsid w:val="00AA02F2"/>
    <w:rsid w:val="00AA3E20"/>
    <w:rsid w:val="00AA4A42"/>
    <w:rsid w:val="00AA51A6"/>
    <w:rsid w:val="00AA6C08"/>
    <w:rsid w:val="00AB038A"/>
    <w:rsid w:val="00AB288D"/>
    <w:rsid w:val="00AC0224"/>
    <w:rsid w:val="00AC5B05"/>
    <w:rsid w:val="00AD01E6"/>
    <w:rsid w:val="00AD57B7"/>
    <w:rsid w:val="00AE3C09"/>
    <w:rsid w:val="00AF1823"/>
    <w:rsid w:val="00AF5D3E"/>
    <w:rsid w:val="00B005C0"/>
    <w:rsid w:val="00B02ED0"/>
    <w:rsid w:val="00B07522"/>
    <w:rsid w:val="00B079D2"/>
    <w:rsid w:val="00B10669"/>
    <w:rsid w:val="00B20FCC"/>
    <w:rsid w:val="00B27500"/>
    <w:rsid w:val="00B35547"/>
    <w:rsid w:val="00B40ACE"/>
    <w:rsid w:val="00B415BE"/>
    <w:rsid w:val="00B42D96"/>
    <w:rsid w:val="00B43A72"/>
    <w:rsid w:val="00B472A6"/>
    <w:rsid w:val="00B54EBB"/>
    <w:rsid w:val="00B5764B"/>
    <w:rsid w:val="00B61BFA"/>
    <w:rsid w:val="00B64C91"/>
    <w:rsid w:val="00B71D6B"/>
    <w:rsid w:val="00B72CE6"/>
    <w:rsid w:val="00B74077"/>
    <w:rsid w:val="00B74EBB"/>
    <w:rsid w:val="00B74FBC"/>
    <w:rsid w:val="00B751BE"/>
    <w:rsid w:val="00B7791B"/>
    <w:rsid w:val="00B83A6B"/>
    <w:rsid w:val="00B9172D"/>
    <w:rsid w:val="00B93044"/>
    <w:rsid w:val="00BA31E9"/>
    <w:rsid w:val="00BA7E09"/>
    <w:rsid w:val="00BC4660"/>
    <w:rsid w:val="00BC560C"/>
    <w:rsid w:val="00BC7B36"/>
    <w:rsid w:val="00BD0095"/>
    <w:rsid w:val="00BD2023"/>
    <w:rsid w:val="00BD64E9"/>
    <w:rsid w:val="00BE0E3D"/>
    <w:rsid w:val="00BE1912"/>
    <w:rsid w:val="00BE63A5"/>
    <w:rsid w:val="00BE7FC7"/>
    <w:rsid w:val="00C021CA"/>
    <w:rsid w:val="00C10310"/>
    <w:rsid w:val="00C11F02"/>
    <w:rsid w:val="00C16BA0"/>
    <w:rsid w:val="00C16CD4"/>
    <w:rsid w:val="00C262CB"/>
    <w:rsid w:val="00C32645"/>
    <w:rsid w:val="00C32857"/>
    <w:rsid w:val="00C32BD7"/>
    <w:rsid w:val="00C3535C"/>
    <w:rsid w:val="00C36418"/>
    <w:rsid w:val="00C36AAE"/>
    <w:rsid w:val="00C41867"/>
    <w:rsid w:val="00C50629"/>
    <w:rsid w:val="00C52C37"/>
    <w:rsid w:val="00C535B4"/>
    <w:rsid w:val="00C56AA6"/>
    <w:rsid w:val="00C609DA"/>
    <w:rsid w:val="00C71772"/>
    <w:rsid w:val="00C71A24"/>
    <w:rsid w:val="00C73143"/>
    <w:rsid w:val="00C75A10"/>
    <w:rsid w:val="00C84E9D"/>
    <w:rsid w:val="00C8681F"/>
    <w:rsid w:val="00C90D99"/>
    <w:rsid w:val="00C923D7"/>
    <w:rsid w:val="00C9432A"/>
    <w:rsid w:val="00C953B4"/>
    <w:rsid w:val="00C95AFA"/>
    <w:rsid w:val="00C96ED3"/>
    <w:rsid w:val="00C97077"/>
    <w:rsid w:val="00CA1EA2"/>
    <w:rsid w:val="00CA359D"/>
    <w:rsid w:val="00CA7361"/>
    <w:rsid w:val="00CB35C6"/>
    <w:rsid w:val="00CC3862"/>
    <w:rsid w:val="00CC42BD"/>
    <w:rsid w:val="00CC6132"/>
    <w:rsid w:val="00CD67CB"/>
    <w:rsid w:val="00CE2437"/>
    <w:rsid w:val="00CE296D"/>
    <w:rsid w:val="00CF3E50"/>
    <w:rsid w:val="00D01683"/>
    <w:rsid w:val="00D01C5D"/>
    <w:rsid w:val="00D12A95"/>
    <w:rsid w:val="00D15D50"/>
    <w:rsid w:val="00D176BD"/>
    <w:rsid w:val="00D20597"/>
    <w:rsid w:val="00D24077"/>
    <w:rsid w:val="00D30FEE"/>
    <w:rsid w:val="00D32F51"/>
    <w:rsid w:val="00D37F68"/>
    <w:rsid w:val="00D43A17"/>
    <w:rsid w:val="00D446A5"/>
    <w:rsid w:val="00D446BA"/>
    <w:rsid w:val="00D46336"/>
    <w:rsid w:val="00D465DA"/>
    <w:rsid w:val="00D52B53"/>
    <w:rsid w:val="00D537C9"/>
    <w:rsid w:val="00D62324"/>
    <w:rsid w:val="00D637F5"/>
    <w:rsid w:val="00D74711"/>
    <w:rsid w:val="00D813CB"/>
    <w:rsid w:val="00D83838"/>
    <w:rsid w:val="00D922FC"/>
    <w:rsid w:val="00D93BAE"/>
    <w:rsid w:val="00D94A60"/>
    <w:rsid w:val="00D94E6F"/>
    <w:rsid w:val="00DA15E3"/>
    <w:rsid w:val="00DA2546"/>
    <w:rsid w:val="00DA403B"/>
    <w:rsid w:val="00DA630E"/>
    <w:rsid w:val="00DA6867"/>
    <w:rsid w:val="00DB20C6"/>
    <w:rsid w:val="00DB445C"/>
    <w:rsid w:val="00DC25D9"/>
    <w:rsid w:val="00DC6E44"/>
    <w:rsid w:val="00DD41E5"/>
    <w:rsid w:val="00DE364B"/>
    <w:rsid w:val="00DE43A1"/>
    <w:rsid w:val="00DE565A"/>
    <w:rsid w:val="00DE692D"/>
    <w:rsid w:val="00DF004A"/>
    <w:rsid w:val="00DF26BC"/>
    <w:rsid w:val="00DF5C50"/>
    <w:rsid w:val="00E12727"/>
    <w:rsid w:val="00E24BEA"/>
    <w:rsid w:val="00E27CEA"/>
    <w:rsid w:val="00E3753B"/>
    <w:rsid w:val="00E41DE4"/>
    <w:rsid w:val="00E4280E"/>
    <w:rsid w:val="00E50540"/>
    <w:rsid w:val="00E5585A"/>
    <w:rsid w:val="00E62F9F"/>
    <w:rsid w:val="00E630E6"/>
    <w:rsid w:val="00E7051F"/>
    <w:rsid w:val="00E70530"/>
    <w:rsid w:val="00E71232"/>
    <w:rsid w:val="00E7274E"/>
    <w:rsid w:val="00E731BF"/>
    <w:rsid w:val="00E763F3"/>
    <w:rsid w:val="00E77775"/>
    <w:rsid w:val="00E77A10"/>
    <w:rsid w:val="00E77C1B"/>
    <w:rsid w:val="00E817FD"/>
    <w:rsid w:val="00E83E2C"/>
    <w:rsid w:val="00E90E96"/>
    <w:rsid w:val="00E924CE"/>
    <w:rsid w:val="00E935BC"/>
    <w:rsid w:val="00E9501E"/>
    <w:rsid w:val="00EA1FDA"/>
    <w:rsid w:val="00EB5EB6"/>
    <w:rsid w:val="00EB6A16"/>
    <w:rsid w:val="00EC39AD"/>
    <w:rsid w:val="00ED2F0C"/>
    <w:rsid w:val="00EF776B"/>
    <w:rsid w:val="00F00554"/>
    <w:rsid w:val="00F01D5C"/>
    <w:rsid w:val="00F02934"/>
    <w:rsid w:val="00F121EC"/>
    <w:rsid w:val="00F12A60"/>
    <w:rsid w:val="00F1346D"/>
    <w:rsid w:val="00F21BE1"/>
    <w:rsid w:val="00F301E1"/>
    <w:rsid w:val="00F6264B"/>
    <w:rsid w:val="00F65B28"/>
    <w:rsid w:val="00F81A68"/>
    <w:rsid w:val="00F84395"/>
    <w:rsid w:val="00F85D12"/>
    <w:rsid w:val="00F95FD5"/>
    <w:rsid w:val="00F96657"/>
    <w:rsid w:val="00F96CAE"/>
    <w:rsid w:val="00F97EDE"/>
    <w:rsid w:val="00FA02E7"/>
    <w:rsid w:val="00FA1D63"/>
    <w:rsid w:val="00FA591B"/>
    <w:rsid w:val="00FB3A2A"/>
    <w:rsid w:val="00FC40F2"/>
    <w:rsid w:val="00FE4F2F"/>
    <w:rsid w:val="00FF1F14"/>
    <w:rsid w:val="00FF357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3729"/>
    <o:shapelayout v:ext="edit">
      <o:idmap v:ext="edit" data="1"/>
    </o:shapelayout>
  </w:shapeDefaults>
  <w:decimalSymbol w:val=","/>
  <w:listSeparator w:val=";"/>
  <w14:docId w14:val="17438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FlandersArtSans-Medium" w:eastAsia="Times" w:hAnsi="FlandersArtSans-Medium"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uiPriority="35" w:unhideWhenUsed="1"/>
    <w:lsdException w:name="table of figures" w:semiHidden="1" w:uiPriority="0" w:unhideWhenUsed="1"/>
    <w:lsdException w:name="envelope address" w:semiHidden="1" w:unhideWhenUsed="1"/>
    <w:lsdException w:name="envelope return" w:semiHidden="1" w:unhideWhenUsed="1"/>
    <w:lsdException w:name="footnote reference"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unhideWhenUsed="1"/>
    <w:lsdException w:name="List Bullet" w:unhideWhenUsed="1" w:qFormat="1"/>
    <w:lsdException w:name="List 2" w:unhideWhenUsed="1"/>
    <w:lsdException w:name="List 3"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uiPriority="0" w:unhideWhenUsed="1"/>
    <w:lsdException w:name="Strong" w:uiPriority="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20FCC"/>
    <w:pPr>
      <w:spacing w:line="270" w:lineRule="exact"/>
    </w:pPr>
    <w:rPr>
      <w:rFonts w:ascii="FlandersArtSans-Regular" w:hAnsi="FlandersArtSans-Regular"/>
      <w:sz w:val="22"/>
      <w:szCs w:val="22"/>
    </w:rPr>
  </w:style>
  <w:style w:type="paragraph" w:styleId="Kop1">
    <w:name w:val="heading 1"/>
    <w:basedOn w:val="Standaard"/>
    <w:next w:val="Standaard"/>
    <w:link w:val="Kop1Char"/>
    <w:uiPriority w:val="2"/>
    <w:qFormat/>
    <w:rsid w:val="0000229D"/>
    <w:pPr>
      <w:keepNext/>
      <w:keepLines/>
      <w:numPr>
        <w:numId w:val="29"/>
      </w:numPr>
      <w:tabs>
        <w:tab w:val="left" w:pos="3686"/>
      </w:tabs>
      <w:spacing w:before="480" w:after="480" w:line="432" w:lineRule="exact"/>
      <w:contextualSpacing/>
      <w:outlineLvl w:val="0"/>
    </w:pPr>
    <w:rPr>
      <w:rFonts w:ascii="FlandersArtSans-Bold" w:eastAsia="Times New Roman" w:hAnsi="FlandersArtSans-Bold"/>
      <w:bCs/>
      <w:caps/>
      <w:color w:val="3C3D3C"/>
      <w:sz w:val="36"/>
      <w:szCs w:val="52"/>
      <w:lang w:eastAsia="en-US"/>
    </w:rPr>
  </w:style>
  <w:style w:type="paragraph" w:styleId="Kop2">
    <w:name w:val="heading 2"/>
    <w:basedOn w:val="Standaard"/>
    <w:next w:val="Standaard"/>
    <w:link w:val="Kop2Char"/>
    <w:uiPriority w:val="2"/>
    <w:qFormat/>
    <w:rsid w:val="0000229D"/>
    <w:pPr>
      <w:keepNext/>
      <w:keepLines/>
      <w:numPr>
        <w:ilvl w:val="1"/>
        <w:numId w:val="29"/>
      </w:numPr>
      <w:tabs>
        <w:tab w:val="left" w:pos="3686"/>
      </w:tabs>
      <w:spacing w:before="200" w:after="240" w:line="400" w:lineRule="exact"/>
      <w:contextualSpacing/>
      <w:outlineLvl w:val="1"/>
    </w:pPr>
    <w:rPr>
      <w:rFonts w:eastAsia="Times New Roman"/>
      <w:bCs/>
      <w:caps/>
      <w:color w:val="373636"/>
      <w:sz w:val="32"/>
      <w:szCs w:val="32"/>
      <w:u w:val="dotted"/>
      <w:lang w:eastAsia="en-US"/>
    </w:rPr>
  </w:style>
  <w:style w:type="paragraph" w:styleId="Kop3">
    <w:name w:val="heading 3"/>
    <w:basedOn w:val="Standaard"/>
    <w:next w:val="Standaard"/>
    <w:link w:val="Kop3Char"/>
    <w:uiPriority w:val="2"/>
    <w:qFormat/>
    <w:rsid w:val="0000229D"/>
    <w:pPr>
      <w:keepNext/>
      <w:keepLines/>
      <w:numPr>
        <w:ilvl w:val="2"/>
        <w:numId w:val="29"/>
      </w:numPr>
      <w:tabs>
        <w:tab w:val="left" w:pos="3686"/>
      </w:tabs>
      <w:spacing w:before="200" w:after="120" w:line="288" w:lineRule="exact"/>
      <w:contextualSpacing/>
      <w:outlineLvl w:val="2"/>
    </w:pPr>
    <w:rPr>
      <w:rFonts w:ascii="FlandersArtSerif-Bold" w:eastAsia="Times New Roman" w:hAnsi="FlandersArtSerif-Bold"/>
      <w:bCs/>
      <w:color w:val="9B9DA0"/>
      <w:sz w:val="24"/>
      <w:szCs w:val="24"/>
      <w:lang w:eastAsia="en-US"/>
    </w:rPr>
  </w:style>
  <w:style w:type="paragraph" w:styleId="Kop4">
    <w:name w:val="heading 4"/>
    <w:basedOn w:val="Standaard"/>
    <w:next w:val="Standaard"/>
    <w:link w:val="Kop4Char"/>
    <w:uiPriority w:val="2"/>
    <w:qFormat/>
    <w:rsid w:val="0000229D"/>
    <w:pPr>
      <w:keepNext/>
      <w:keepLines/>
      <w:numPr>
        <w:ilvl w:val="3"/>
        <w:numId w:val="29"/>
      </w:numPr>
      <w:tabs>
        <w:tab w:val="left" w:pos="3686"/>
      </w:tabs>
      <w:spacing w:before="200"/>
      <w:contextualSpacing/>
      <w:outlineLvl w:val="3"/>
    </w:pPr>
    <w:rPr>
      <w:rFonts w:ascii="FlandersArtSerif-Bold" w:eastAsia="Times New Roman" w:hAnsi="FlandersArtSerif-Bold"/>
      <w:bCs/>
      <w:iCs/>
      <w:color w:val="373636"/>
      <w:u w:val="single"/>
      <w:lang w:eastAsia="en-US"/>
    </w:rPr>
  </w:style>
  <w:style w:type="paragraph" w:styleId="Kop5">
    <w:name w:val="heading 5"/>
    <w:basedOn w:val="Standaard"/>
    <w:next w:val="Standaard"/>
    <w:link w:val="Kop5Char"/>
    <w:uiPriority w:val="2"/>
    <w:rsid w:val="0000229D"/>
    <w:pPr>
      <w:keepNext/>
      <w:keepLines/>
      <w:numPr>
        <w:ilvl w:val="4"/>
        <w:numId w:val="29"/>
      </w:numPr>
      <w:tabs>
        <w:tab w:val="left" w:pos="3686"/>
      </w:tabs>
      <w:spacing w:before="200"/>
      <w:contextualSpacing/>
      <w:outlineLvl w:val="4"/>
    </w:pPr>
    <w:rPr>
      <w:rFonts w:eastAsia="Times New Roman"/>
      <w:color w:val="3C3D3C"/>
      <w:lang w:eastAsia="en-US"/>
    </w:rPr>
  </w:style>
  <w:style w:type="paragraph" w:styleId="Kop6">
    <w:name w:val="heading 6"/>
    <w:basedOn w:val="Standaard"/>
    <w:next w:val="Standaard"/>
    <w:link w:val="Kop6Char"/>
    <w:uiPriority w:val="2"/>
    <w:rsid w:val="0000229D"/>
    <w:pPr>
      <w:keepNext/>
      <w:keepLines/>
      <w:numPr>
        <w:ilvl w:val="5"/>
        <w:numId w:val="29"/>
      </w:numPr>
      <w:tabs>
        <w:tab w:val="left" w:pos="3686"/>
      </w:tabs>
      <w:spacing w:before="200"/>
      <w:contextualSpacing/>
      <w:outlineLvl w:val="5"/>
    </w:pPr>
    <w:rPr>
      <w:rFonts w:ascii="FlandersArtSerif-Regular" w:eastAsia="Times New Roman" w:hAnsi="FlandersArtSerif-Regular"/>
      <w:iCs/>
      <w:color w:val="6F7173"/>
      <w:lang w:eastAsia="en-US"/>
    </w:rPr>
  </w:style>
  <w:style w:type="paragraph" w:styleId="Kop7">
    <w:name w:val="heading 7"/>
    <w:basedOn w:val="Standaard"/>
    <w:next w:val="Standaard"/>
    <w:link w:val="Kop7Char"/>
    <w:uiPriority w:val="2"/>
    <w:rsid w:val="0000229D"/>
    <w:pPr>
      <w:keepNext/>
      <w:keepLines/>
      <w:numPr>
        <w:ilvl w:val="6"/>
        <w:numId w:val="29"/>
      </w:numPr>
      <w:tabs>
        <w:tab w:val="left" w:pos="3686"/>
      </w:tabs>
      <w:spacing w:before="200"/>
      <w:contextualSpacing/>
      <w:outlineLvl w:val="6"/>
    </w:pPr>
    <w:rPr>
      <w:rFonts w:ascii="FlandersArtSerif-Medium" w:eastAsia="Times New Roman" w:hAnsi="FlandersArtSerif-Medium"/>
      <w:iCs/>
      <w:color w:val="9B9DA0"/>
      <w:lang w:eastAsia="en-US"/>
    </w:rPr>
  </w:style>
  <w:style w:type="paragraph" w:styleId="Kop8">
    <w:name w:val="heading 8"/>
    <w:basedOn w:val="Standaard"/>
    <w:next w:val="Standaard"/>
    <w:link w:val="Kop8Char"/>
    <w:uiPriority w:val="2"/>
    <w:rsid w:val="0000229D"/>
    <w:pPr>
      <w:keepNext/>
      <w:keepLines/>
      <w:numPr>
        <w:ilvl w:val="7"/>
        <w:numId w:val="29"/>
      </w:numPr>
      <w:tabs>
        <w:tab w:val="left" w:pos="3686"/>
      </w:tabs>
      <w:spacing w:before="200"/>
      <w:contextualSpacing/>
      <w:outlineLvl w:val="7"/>
    </w:pPr>
    <w:rPr>
      <w:rFonts w:ascii="FlandersArtSerif-Regular" w:eastAsia="Times New Roman" w:hAnsi="FlandersArtSerif-Regular"/>
      <w:color w:val="3C3D3C"/>
      <w:szCs w:val="20"/>
      <w:lang w:eastAsia="en-US"/>
    </w:rPr>
  </w:style>
  <w:style w:type="paragraph" w:styleId="Kop9">
    <w:name w:val="heading 9"/>
    <w:basedOn w:val="Standaard"/>
    <w:next w:val="Standaard"/>
    <w:link w:val="Kop9Char"/>
    <w:uiPriority w:val="2"/>
    <w:rsid w:val="0000229D"/>
    <w:pPr>
      <w:keepNext/>
      <w:keepLines/>
      <w:numPr>
        <w:ilvl w:val="8"/>
        <w:numId w:val="29"/>
      </w:numPr>
      <w:tabs>
        <w:tab w:val="left" w:pos="3686"/>
      </w:tabs>
      <w:spacing w:before="200"/>
      <w:contextualSpacing/>
      <w:outlineLvl w:val="8"/>
    </w:pPr>
    <w:rPr>
      <w:rFonts w:ascii="FlandersArtSerif-Regular" w:eastAsia="Times New Roman" w:hAnsi="FlandersArtSerif-Regular"/>
      <w:iCs/>
      <w:color w:val="6F7173"/>
      <w:szCs w:val="20"/>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8F7675"/>
    <w:pPr>
      <w:tabs>
        <w:tab w:val="center" w:pos="4536"/>
        <w:tab w:val="right" w:pos="9072"/>
      </w:tabs>
      <w:spacing w:line="240" w:lineRule="auto"/>
    </w:pPr>
  </w:style>
  <w:style w:type="character" w:customStyle="1" w:styleId="KoptekstChar">
    <w:name w:val="Koptekst Char"/>
    <w:link w:val="Koptekst"/>
    <w:uiPriority w:val="99"/>
    <w:rsid w:val="008F7675"/>
    <w:rPr>
      <w:rFonts w:ascii="Flanders Art Sans" w:hAnsi="Flanders Art Sans" w:cs="Times New Roman"/>
      <w:sz w:val="20"/>
      <w:szCs w:val="20"/>
      <w:lang w:eastAsia="nl-BE" w:bidi="ar-SA"/>
    </w:rPr>
  </w:style>
  <w:style w:type="paragraph" w:styleId="Voettekst">
    <w:name w:val="footer"/>
    <w:basedOn w:val="Standaard"/>
    <w:link w:val="VoettekstChar"/>
    <w:uiPriority w:val="99"/>
    <w:unhideWhenUsed/>
    <w:qFormat/>
    <w:rsid w:val="00F01D5C"/>
    <w:pPr>
      <w:tabs>
        <w:tab w:val="center" w:pos="4536"/>
        <w:tab w:val="right" w:pos="9072"/>
      </w:tabs>
      <w:spacing w:line="240" w:lineRule="auto"/>
    </w:pPr>
  </w:style>
  <w:style w:type="character" w:customStyle="1" w:styleId="VoettekstChar">
    <w:name w:val="Voettekst Char"/>
    <w:link w:val="Voettekst"/>
    <w:uiPriority w:val="99"/>
    <w:rsid w:val="00F01D5C"/>
    <w:rPr>
      <w:rFonts w:ascii="FlandersArtSans-Regular" w:hAnsi="FlandersArtSans-Regular" w:cs="Times New Roman"/>
      <w:lang w:val="nl-BE" w:eastAsia="nl-BE" w:bidi="ar-SA"/>
    </w:rPr>
  </w:style>
  <w:style w:type="paragraph" w:styleId="Lijstalinea">
    <w:name w:val="List Paragraph"/>
    <w:basedOn w:val="Standaard"/>
    <w:uiPriority w:val="34"/>
    <w:semiHidden/>
    <w:rsid w:val="0000229D"/>
    <w:pPr>
      <w:ind w:left="720"/>
      <w:contextualSpacing/>
    </w:pPr>
  </w:style>
  <w:style w:type="table" w:styleId="Tabelraster">
    <w:name w:val="Table Grid"/>
    <w:basedOn w:val="Standaardtabel"/>
    <w:rsid w:val="00DC25D9"/>
    <w:rPr>
      <w:rFonts w:ascii="Verdana" w:eastAsia="Times New Roman"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2Char">
    <w:name w:val="Kop 2 Char"/>
    <w:link w:val="Kop2"/>
    <w:uiPriority w:val="2"/>
    <w:rsid w:val="00B20FCC"/>
    <w:rPr>
      <w:rFonts w:ascii="FlandersArtSans-Regular" w:eastAsia="Times New Roman" w:hAnsi="FlandersArtSans-Regular"/>
      <w:bCs/>
      <w:caps/>
      <w:color w:val="373636"/>
      <w:sz w:val="32"/>
      <w:szCs w:val="32"/>
      <w:u w:val="dotted"/>
      <w:lang w:val="nl-BE" w:bidi="ar-SA"/>
    </w:rPr>
  </w:style>
  <w:style w:type="character" w:customStyle="1" w:styleId="Kop3Char">
    <w:name w:val="Kop 3 Char"/>
    <w:link w:val="Kop3"/>
    <w:uiPriority w:val="2"/>
    <w:rsid w:val="00B20FCC"/>
    <w:rPr>
      <w:rFonts w:ascii="FlandersArtSerif-Bold" w:eastAsia="Times New Roman" w:hAnsi="FlandersArtSerif-Bold"/>
      <w:bCs/>
      <w:color w:val="9B9DA0"/>
      <w:sz w:val="24"/>
      <w:szCs w:val="24"/>
      <w:lang w:val="nl-BE" w:bidi="ar-SA"/>
    </w:rPr>
  </w:style>
  <w:style w:type="character" w:customStyle="1" w:styleId="Kop1Char">
    <w:name w:val="Kop 1 Char"/>
    <w:link w:val="Kop1"/>
    <w:uiPriority w:val="2"/>
    <w:rsid w:val="00B20FCC"/>
    <w:rPr>
      <w:rFonts w:ascii="FlandersArtSans-Bold" w:eastAsia="Times New Roman" w:hAnsi="FlandersArtSans-Bold"/>
      <w:bCs/>
      <w:caps/>
      <w:color w:val="3C3D3C"/>
      <w:sz w:val="36"/>
      <w:szCs w:val="52"/>
      <w:lang w:val="nl-BE" w:bidi="ar-SA"/>
    </w:rPr>
  </w:style>
  <w:style w:type="character" w:customStyle="1" w:styleId="Kop4Char">
    <w:name w:val="Kop 4 Char"/>
    <w:link w:val="Kop4"/>
    <w:uiPriority w:val="2"/>
    <w:rsid w:val="00B20FCC"/>
    <w:rPr>
      <w:rFonts w:ascii="FlandersArtSerif-Bold" w:eastAsia="Times New Roman" w:hAnsi="FlandersArtSerif-Bold"/>
      <w:bCs/>
      <w:iCs/>
      <w:color w:val="373636"/>
      <w:u w:val="single"/>
      <w:lang w:val="nl-BE" w:bidi="ar-SA"/>
    </w:rPr>
  </w:style>
  <w:style w:type="character" w:customStyle="1" w:styleId="Kop5Char">
    <w:name w:val="Kop 5 Char"/>
    <w:link w:val="Kop5"/>
    <w:uiPriority w:val="2"/>
    <w:rsid w:val="00B20FCC"/>
    <w:rPr>
      <w:rFonts w:ascii="FlandersArtSans-Regular" w:eastAsia="Times New Roman" w:hAnsi="FlandersArtSans-Regular"/>
      <w:color w:val="3C3D3C"/>
      <w:lang w:val="nl-BE" w:bidi="ar-SA"/>
    </w:rPr>
  </w:style>
  <w:style w:type="character" w:customStyle="1" w:styleId="Kop6Char">
    <w:name w:val="Kop 6 Char"/>
    <w:link w:val="Kop6"/>
    <w:uiPriority w:val="2"/>
    <w:rsid w:val="00B20FCC"/>
    <w:rPr>
      <w:rFonts w:ascii="FlandersArtSerif-Regular" w:eastAsia="Times New Roman" w:hAnsi="FlandersArtSerif-Regular"/>
      <w:iCs/>
      <w:color w:val="6F7173"/>
      <w:lang w:val="nl-BE" w:bidi="ar-SA"/>
    </w:rPr>
  </w:style>
  <w:style w:type="character" w:customStyle="1" w:styleId="Kop7Char">
    <w:name w:val="Kop 7 Char"/>
    <w:link w:val="Kop7"/>
    <w:uiPriority w:val="2"/>
    <w:rsid w:val="00B20FCC"/>
    <w:rPr>
      <w:rFonts w:ascii="FlandersArtSerif-Medium" w:eastAsia="Times New Roman" w:hAnsi="FlandersArtSerif-Medium"/>
      <w:iCs/>
      <w:color w:val="9B9DA0"/>
      <w:lang w:val="nl-BE" w:bidi="ar-SA"/>
    </w:rPr>
  </w:style>
  <w:style w:type="character" w:customStyle="1" w:styleId="Kop8Char">
    <w:name w:val="Kop 8 Char"/>
    <w:link w:val="Kop8"/>
    <w:uiPriority w:val="2"/>
    <w:rsid w:val="00B20FCC"/>
    <w:rPr>
      <w:rFonts w:ascii="FlandersArtSerif-Regular" w:eastAsia="Times New Roman" w:hAnsi="FlandersArtSerif-Regular"/>
      <w:color w:val="3C3D3C"/>
      <w:szCs w:val="20"/>
      <w:lang w:val="nl-BE" w:bidi="ar-SA"/>
    </w:rPr>
  </w:style>
  <w:style w:type="character" w:customStyle="1" w:styleId="Kop9Char">
    <w:name w:val="Kop 9 Char"/>
    <w:link w:val="Kop9"/>
    <w:uiPriority w:val="2"/>
    <w:rsid w:val="00B20FCC"/>
    <w:rPr>
      <w:rFonts w:ascii="FlandersArtSerif-Regular" w:eastAsia="Times New Roman" w:hAnsi="FlandersArtSerif-Regular"/>
      <w:iCs/>
      <w:color w:val="6F7173"/>
      <w:szCs w:val="20"/>
      <w:lang w:val="nl-BE" w:bidi="ar-SA"/>
    </w:rPr>
  </w:style>
  <w:style w:type="paragraph" w:styleId="Bronvermelding">
    <w:name w:val="table of authorities"/>
    <w:basedOn w:val="Standaard"/>
    <w:next w:val="Standaard"/>
    <w:semiHidden/>
    <w:rsid w:val="00DC25D9"/>
    <w:pPr>
      <w:ind w:left="200" w:hanging="200"/>
    </w:pPr>
  </w:style>
  <w:style w:type="paragraph" w:customStyle="1" w:styleId="Adres">
    <w:name w:val="Adres"/>
    <w:uiPriority w:val="5"/>
    <w:qFormat/>
    <w:rsid w:val="000A3FB6"/>
    <w:pPr>
      <w:framePr w:hSpace="142" w:wrap="around" w:vAnchor="page" w:hAnchor="page" w:x="6096" w:y="2212"/>
      <w:spacing w:line="270" w:lineRule="exact"/>
      <w:contextualSpacing/>
      <w:suppressOverlap/>
    </w:pPr>
    <w:rPr>
      <w:rFonts w:ascii="FlandersArtSans-Regular" w:eastAsia="Times New Roman" w:hAnsi="FlandersArtSans-Regular"/>
      <w:sz w:val="22"/>
      <w:szCs w:val="22"/>
      <w:lang w:val="fr-BE"/>
    </w:rPr>
  </w:style>
  <w:style w:type="paragraph" w:customStyle="1" w:styleId="Naam">
    <w:name w:val="Naam"/>
    <w:basedOn w:val="Standaard"/>
    <w:uiPriority w:val="2"/>
    <w:qFormat/>
    <w:rsid w:val="00E70530"/>
    <w:pPr>
      <w:ind w:left="6379"/>
    </w:pPr>
  </w:style>
  <w:style w:type="paragraph" w:customStyle="1" w:styleId="Adresafzender">
    <w:name w:val="Adres afzender"/>
    <w:basedOn w:val="Standaard"/>
    <w:link w:val="AdresafzenderChar"/>
    <w:uiPriority w:val="5"/>
    <w:qFormat/>
    <w:rsid w:val="000A3FB6"/>
    <w:pPr>
      <w:tabs>
        <w:tab w:val="center" w:pos="4320"/>
        <w:tab w:val="right" w:pos="8640"/>
      </w:tabs>
    </w:pPr>
    <w:rPr>
      <w:sz w:val="20"/>
    </w:rPr>
  </w:style>
  <w:style w:type="paragraph" w:customStyle="1" w:styleId="Afdeling">
    <w:name w:val="Afdeling"/>
    <w:basedOn w:val="Adresafzender"/>
    <w:link w:val="AfdelingChar"/>
    <w:qFormat/>
    <w:rsid w:val="000A3FB6"/>
    <w:pPr>
      <w:tabs>
        <w:tab w:val="center" w:pos="992"/>
      </w:tabs>
    </w:pPr>
    <w:rPr>
      <w:rFonts w:ascii="FlandersArtSans-Medium" w:hAnsi="FlandersArtSans-Medium"/>
    </w:rPr>
  </w:style>
  <w:style w:type="paragraph" w:customStyle="1" w:styleId="Referentie">
    <w:name w:val="Referentie"/>
    <w:uiPriority w:val="4"/>
    <w:qFormat/>
    <w:rsid w:val="001E6CD2"/>
    <w:pPr>
      <w:tabs>
        <w:tab w:val="left" w:pos="2552"/>
        <w:tab w:val="left" w:pos="4111"/>
        <w:tab w:val="left" w:pos="6379"/>
      </w:tabs>
      <w:spacing w:line="270" w:lineRule="exact"/>
    </w:pPr>
    <w:rPr>
      <w:rFonts w:ascii="FlandersArtSans-Regular" w:hAnsi="FlandersArtSans-Regular"/>
    </w:rPr>
  </w:style>
  <w:style w:type="paragraph" w:customStyle="1" w:styleId="Referentietitel">
    <w:name w:val="Referentietitel"/>
    <w:uiPriority w:val="4"/>
    <w:qFormat/>
    <w:rsid w:val="001E6CD2"/>
    <w:pPr>
      <w:tabs>
        <w:tab w:val="left" w:pos="2552"/>
        <w:tab w:val="left" w:pos="4111"/>
        <w:tab w:val="left" w:pos="6379"/>
      </w:tabs>
      <w:spacing w:line="270" w:lineRule="exact"/>
    </w:pPr>
  </w:style>
  <w:style w:type="character" w:styleId="Tekstvantijdelijkeaanduiding">
    <w:name w:val="Placeholder Text"/>
    <w:uiPriority w:val="99"/>
    <w:semiHidden/>
    <w:rsid w:val="006E0B23"/>
    <w:rPr>
      <w:color w:val="808080"/>
    </w:rPr>
  </w:style>
  <w:style w:type="paragraph" w:customStyle="1" w:styleId="Betreft">
    <w:name w:val="Betreft"/>
    <w:basedOn w:val="Referentie"/>
    <w:qFormat/>
    <w:rsid w:val="000A3FB6"/>
    <w:pPr>
      <w:spacing w:before="480" w:after="240"/>
    </w:pPr>
  </w:style>
  <w:style w:type="character" w:styleId="GevolgdeHyperlink">
    <w:name w:val="FollowedHyperlink"/>
    <w:semiHidden/>
    <w:rsid w:val="008B162D"/>
    <w:rPr>
      <w:color w:val="726C02"/>
      <w:u w:val="single"/>
    </w:rPr>
  </w:style>
  <w:style w:type="character" w:styleId="Hyperlink">
    <w:name w:val="Hyperlink"/>
    <w:uiPriority w:val="99"/>
    <w:unhideWhenUsed/>
    <w:rsid w:val="00C262CB"/>
    <w:rPr>
      <w:color w:val="507DB2"/>
      <w:sz w:val="22"/>
      <w:u w:val="single"/>
    </w:rPr>
  </w:style>
  <w:style w:type="paragraph" w:customStyle="1" w:styleId="AdresNaam">
    <w:name w:val="Adres Naam"/>
    <w:basedOn w:val="Adresafzender"/>
    <w:uiPriority w:val="5"/>
    <w:qFormat/>
    <w:rsid w:val="00D176BD"/>
    <w:pPr>
      <w:spacing w:before="600"/>
      <w:ind w:left="1021"/>
    </w:pPr>
  </w:style>
  <w:style w:type="paragraph" w:customStyle="1" w:styleId="xxx">
    <w:name w:val="xxx"/>
    <w:basedOn w:val="Referentie"/>
    <w:uiPriority w:val="3"/>
    <w:semiHidden/>
    <w:unhideWhenUsed/>
    <w:rsid w:val="00A33B6A"/>
    <w:pPr>
      <w:spacing w:before="2420"/>
    </w:pPr>
  </w:style>
  <w:style w:type="paragraph" w:customStyle="1" w:styleId="Referentietweederegel">
    <w:name w:val="Referentie tweede regel"/>
    <w:basedOn w:val="Referentie"/>
    <w:uiPriority w:val="4"/>
    <w:qFormat/>
    <w:rsid w:val="001E655E"/>
    <w:pPr>
      <w:tabs>
        <w:tab w:val="clear" w:pos="2552"/>
      </w:tabs>
    </w:pPr>
  </w:style>
  <w:style w:type="character" w:styleId="Verwijzingopmerking">
    <w:name w:val="annotation reference"/>
    <w:uiPriority w:val="99"/>
    <w:semiHidden/>
    <w:unhideWhenUsed/>
    <w:rsid w:val="003037B6"/>
    <w:rPr>
      <w:sz w:val="16"/>
      <w:szCs w:val="16"/>
    </w:rPr>
  </w:style>
  <w:style w:type="paragraph" w:styleId="Tekstopmerking">
    <w:name w:val="annotation text"/>
    <w:basedOn w:val="Standaard"/>
    <w:link w:val="TekstopmerkingChar"/>
    <w:uiPriority w:val="99"/>
    <w:semiHidden/>
    <w:unhideWhenUsed/>
    <w:rsid w:val="003037B6"/>
    <w:pPr>
      <w:spacing w:line="240" w:lineRule="auto"/>
    </w:pPr>
  </w:style>
  <w:style w:type="character" w:customStyle="1" w:styleId="TekstopmerkingChar">
    <w:name w:val="Tekst opmerking Char"/>
    <w:link w:val="Tekstopmerking"/>
    <w:uiPriority w:val="99"/>
    <w:semiHidden/>
    <w:rsid w:val="003037B6"/>
    <w:rPr>
      <w:rFonts w:ascii="Flanders Art Sans" w:hAnsi="Flanders Art Sans" w:cs="Times New Roman"/>
      <w:sz w:val="20"/>
      <w:szCs w:val="20"/>
      <w:lang w:eastAsia="nl-BE" w:bidi="ar-SA"/>
    </w:rPr>
  </w:style>
  <w:style w:type="paragraph" w:styleId="Onderwerpvanopmerking">
    <w:name w:val="annotation subject"/>
    <w:basedOn w:val="Tekstopmerking"/>
    <w:next w:val="Tekstopmerking"/>
    <w:link w:val="OnderwerpvanopmerkingChar"/>
    <w:uiPriority w:val="99"/>
    <w:semiHidden/>
    <w:unhideWhenUsed/>
    <w:rsid w:val="003037B6"/>
    <w:rPr>
      <w:b/>
      <w:bCs/>
    </w:rPr>
  </w:style>
  <w:style w:type="character" w:customStyle="1" w:styleId="OnderwerpvanopmerkingChar">
    <w:name w:val="Onderwerp van opmerking Char"/>
    <w:link w:val="Onderwerpvanopmerking"/>
    <w:uiPriority w:val="99"/>
    <w:semiHidden/>
    <w:rsid w:val="003037B6"/>
    <w:rPr>
      <w:rFonts w:ascii="Flanders Art Sans" w:hAnsi="Flanders Art Sans" w:cs="Times New Roman"/>
      <w:b/>
      <w:bCs/>
      <w:sz w:val="20"/>
      <w:szCs w:val="20"/>
      <w:lang w:eastAsia="nl-BE" w:bidi="ar-SA"/>
    </w:rPr>
  </w:style>
  <w:style w:type="character" w:customStyle="1" w:styleId="vet">
    <w:name w:val="vet"/>
    <w:uiPriority w:val="1"/>
    <w:qFormat/>
    <w:rsid w:val="00953026"/>
    <w:rPr>
      <w:rFonts w:ascii="FlandersArtSans-Bold" w:eastAsia="Times New Roman" w:hAnsi="FlandersArtSans-Bold"/>
      <w:szCs w:val="20"/>
    </w:rPr>
  </w:style>
  <w:style w:type="character" w:customStyle="1" w:styleId="AdresafzenderChar">
    <w:name w:val="Adres afzender Char"/>
    <w:link w:val="Adresafzender"/>
    <w:uiPriority w:val="5"/>
    <w:rsid w:val="00B20FCC"/>
    <w:rPr>
      <w:rFonts w:ascii="FlandersArtSans-Regular" w:hAnsi="FlandersArtSans-Regular" w:cs="Times New Roman"/>
      <w:sz w:val="20"/>
      <w:lang w:val="nl-BE" w:eastAsia="nl-BE" w:bidi="ar-SA"/>
    </w:rPr>
  </w:style>
  <w:style w:type="character" w:customStyle="1" w:styleId="AfdelingChar">
    <w:name w:val="Afdeling Char"/>
    <w:link w:val="Afdeling"/>
    <w:rsid w:val="000A3FB6"/>
    <w:rPr>
      <w:rFonts w:ascii="FlandersArtSans-Medium" w:hAnsi="FlandersArtSans-Medium" w:cs="Times New Roman"/>
      <w:sz w:val="20"/>
      <w:lang w:val="nl-BE" w:eastAsia="nl-BE" w:bidi="ar-SA"/>
    </w:rPr>
  </w:style>
  <w:style w:type="character" w:customStyle="1" w:styleId="medium">
    <w:name w:val="medium"/>
    <w:uiPriority w:val="4"/>
    <w:semiHidden/>
    <w:unhideWhenUsed/>
    <w:qFormat/>
    <w:rsid w:val="00953026"/>
    <w:rPr>
      <w:rFonts w:ascii="FlandersArtSans-Medium" w:hAnsi="FlandersArtSans-Medium"/>
    </w:rPr>
  </w:style>
  <w:style w:type="paragraph" w:styleId="Titel">
    <w:name w:val="Title"/>
    <w:basedOn w:val="Standaard"/>
    <w:next w:val="Standaard"/>
    <w:link w:val="TitelChar"/>
    <w:uiPriority w:val="10"/>
    <w:rsid w:val="0000229D"/>
    <w:pPr>
      <w:framePr w:wrap="notBeside" w:vAnchor="text" w:hAnchor="text" w:y="1"/>
      <w:tabs>
        <w:tab w:val="left" w:pos="3686"/>
      </w:tabs>
      <w:spacing w:before="420" w:after="520" w:line="1200" w:lineRule="exact"/>
      <w:contextualSpacing/>
    </w:pPr>
    <w:rPr>
      <w:rFonts w:ascii="FlandersArtSans-Medium" w:eastAsia="Times New Roman" w:hAnsi="FlandersArtSans-Medium"/>
      <w:caps/>
      <w:spacing w:val="5"/>
      <w:sz w:val="100"/>
      <w:szCs w:val="56"/>
      <w:u w:val="single"/>
      <w:lang w:eastAsia="en-US"/>
    </w:rPr>
  </w:style>
  <w:style w:type="character" w:customStyle="1" w:styleId="TitelChar">
    <w:name w:val="Titel Char"/>
    <w:link w:val="Titel"/>
    <w:uiPriority w:val="10"/>
    <w:rsid w:val="007C6EDC"/>
    <w:rPr>
      <w:rFonts w:ascii="FlandersArtSans-Medium" w:eastAsia="Times New Roman" w:hAnsi="FlandersArtSans-Medium"/>
      <w:caps/>
      <w:spacing w:val="5"/>
      <w:sz w:val="100"/>
      <w:szCs w:val="56"/>
      <w:u w:val="single"/>
      <w:lang w:val="nl-BE" w:bidi="ar-SA"/>
    </w:rPr>
  </w:style>
  <w:style w:type="character" w:styleId="Subtielebenadrukking">
    <w:name w:val="Subtle Emphasis"/>
    <w:uiPriority w:val="1"/>
    <w:rsid w:val="007C6EDC"/>
    <w:rPr>
      <w:iCs/>
      <w:color w:val="9C9A9A"/>
    </w:rPr>
  </w:style>
  <w:style w:type="character" w:styleId="Nadruk">
    <w:name w:val="Emphasis"/>
    <w:uiPriority w:val="1"/>
    <w:rsid w:val="0000229D"/>
    <w:rPr>
      <w:b/>
      <w:i/>
      <w:iCs/>
    </w:rPr>
  </w:style>
  <w:style w:type="character" w:styleId="Voetnootmarkering">
    <w:name w:val="footnote reference"/>
    <w:uiPriority w:val="99"/>
    <w:unhideWhenUsed/>
    <w:rsid w:val="0000229D"/>
    <w:rPr>
      <w:vertAlign w:val="superscript"/>
    </w:rPr>
  </w:style>
  <w:style w:type="paragraph" w:styleId="Voetnoottekst">
    <w:name w:val="footnote text"/>
    <w:basedOn w:val="Standaard"/>
    <w:link w:val="VoetnoottekstChar"/>
    <w:uiPriority w:val="99"/>
    <w:unhideWhenUsed/>
    <w:rsid w:val="0000229D"/>
    <w:pPr>
      <w:tabs>
        <w:tab w:val="left" w:pos="3686"/>
      </w:tabs>
      <w:spacing w:line="240" w:lineRule="auto"/>
      <w:contextualSpacing/>
    </w:pPr>
    <w:rPr>
      <w:rFonts w:ascii="FlandersArtSerif-Regular" w:eastAsia="FlandersArtSans-Regular" w:hAnsi="FlandersArtSerif-Regular"/>
      <w:color w:val="1C1A15"/>
      <w:sz w:val="14"/>
      <w:szCs w:val="20"/>
      <w:lang w:eastAsia="en-US"/>
    </w:rPr>
  </w:style>
  <w:style w:type="character" w:customStyle="1" w:styleId="VoetnoottekstChar">
    <w:name w:val="Voetnoottekst Char"/>
    <w:link w:val="Voetnoottekst"/>
    <w:uiPriority w:val="99"/>
    <w:rsid w:val="00503AA0"/>
    <w:rPr>
      <w:rFonts w:ascii="FlandersArtSerif-Regular" w:eastAsia="FlandersArtSans-Regular" w:hAnsi="FlandersArtSerif-Regular" w:cs="Times New Roman"/>
      <w:color w:val="1C1A15"/>
      <w:sz w:val="14"/>
      <w:szCs w:val="20"/>
      <w:lang w:val="nl-BE" w:bidi="ar-SA"/>
    </w:rPr>
  </w:style>
  <w:style w:type="paragraph" w:styleId="Lijstnummering5">
    <w:name w:val="List Number 5"/>
    <w:basedOn w:val="Lijstalinea"/>
    <w:uiPriority w:val="2"/>
    <w:semiHidden/>
    <w:unhideWhenUsed/>
    <w:rsid w:val="006A11A6"/>
    <w:pPr>
      <w:numPr>
        <w:numId w:val="39"/>
      </w:numPr>
      <w:ind w:left="1418" w:hanging="284"/>
    </w:pPr>
    <w:rPr>
      <w:rFonts w:eastAsia="FlandersArtSans-Regular"/>
      <w:color w:val="1C1A15"/>
      <w:lang w:eastAsia="en-US"/>
    </w:rPr>
  </w:style>
  <w:style w:type="paragraph" w:styleId="Lijst">
    <w:name w:val="List"/>
    <w:basedOn w:val="Standaard"/>
    <w:uiPriority w:val="2"/>
    <w:semiHidden/>
    <w:unhideWhenUsed/>
    <w:rsid w:val="00255541"/>
    <w:pPr>
      <w:contextualSpacing/>
    </w:pPr>
  </w:style>
  <w:style w:type="paragraph" w:styleId="Lijst2">
    <w:name w:val="List 2"/>
    <w:basedOn w:val="Standaard"/>
    <w:uiPriority w:val="2"/>
    <w:semiHidden/>
    <w:unhideWhenUsed/>
    <w:rsid w:val="00255541"/>
    <w:pPr>
      <w:ind w:left="284" w:hanging="1"/>
      <w:contextualSpacing/>
    </w:pPr>
  </w:style>
  <w:style w:type="paragraph" w:styleId="Lijst3">
    <w:name w:val="List 3"/>
    <w:basedOn w:val="Standaard"/>
    <w:uiPriority w:val="2"/>
    <w:semiHidden/>
    <w:unhideWhenUsed/>
    <w:rsid w:val="00255541"/>
    <w:pPr>
      <w:ind w:left="567" w:hanging="1"/>
      <w:contextualSpacing/>
    </w:pPr>
  </w:style>
  <w:style w:type="paragraph" w:styleId="Lijst4">
    <w:name w:val="List 4"/>
    <w:basedOn w:val="Standaard"/>
    <w:uiPriority w:val="2"/>
    <w:semiHidden/>
    <w:unhideWhenUsed/>
    <w:rsid w:val="00255541"/>
    <w:pPr>
      <w:ind w:left="851" w:hanging="2"/>
      <w:contextualSpacing/>
    </w:pPr>
  </w:style>
  <w:style w:type="paragraph" w:styleId="Lijst5">
    <w:name w:val="List 5"/>
    <w:basedOn w:val="Standaard"/>
    <w:uiPriority w:val="2"/>
    <w:semiHidden/>
    <w:unhideWhenUsed/>
    <w:rsid w:val="00255541"/>
    <w:pPr>
      <w:ind w:left="1134" w:hanging="2"/>
      <w:contextualSpacing/>
    </w:pPr>
  </w:style>
  <w:style w:type="paragraph" w:styleId="Lijstopsomteken">
    <w:name w:val="List Bullet"/>
    <w:basedOn w:val="Standaard"/>
    <w:uiPriority w:val="2"/>
    <w:semiHidden/>
    <w:unhideWhenUsed/>
    <w:qFormat/>
    <w:rsid w:val="006A11A6"/>
    <w:pPr>
      <w:numPr>
        <w:numId w:val="40"/>
      </w:numPr>
      <w:ind w:left="284" w:hanging="284"/>
      <w:contextualSpacing/>
    </w:pPr>
    <w:rPr>
      <w:rFonts w:eastAsia="FlandersArtSans-Regular"/>
      <w:color w:val="1C1A15"/>
      <w:lang w:eastAsia="en-US"/>
    </w:rPr>
  </w:style>
  <w:style w:type="paragraph" w:styleId="Lijstopsomteken2">
    <w:name w:val="List Bullet 2"/>
    <w:basedOn w:val="Standaard"/>
    <w:uiPriority w:val="2"/>
    <w:semiHidden/>
    <w:unhideWhenUsed/>
    <w:rsid w:val="006A11A6"/>
    <w:pPr>
      <w:numPr>
        <w:numId w:val="41"/>
      </w:numPr>
      <w:ind w:left="567" w:hanging="283"/>
      <w:contextualSpacing/>
    </w:pPr>
    <w:rPr>
      <w:rFonts w:eastAsia="FlandersArtSans-Regular"/>
      <w:color w:val="1C1A15"/>
      <w:lang w:eastAsia="en-US"/>
    </w:rPr>
  </w:style>
  <w:style w:type="paragraph" w:styleId="Lijstopsomteken3">
    <w:name w:val="List Bullet 3"/>
    <w:basedOn w:val="Standaard"/>
    <w:uiPriority w:val="2"/>
    <w:semiHidden/>
    <w:unhideWhenUsed/>
    <w:rsid w:val="006A11A6"/>
    <w:pPr>
      <w:numPr>
        <w:numId w:val="32"/>
      </w:numPr>
      <w:ind w:left="851" w:hanging="284"/>
      <w:contextualSpacing/>
    </w:pPr>
    <w:rPr>
      <w:rFonts w:eastAsia="FlandersArtSans-Regular"/>
      <w:color w:val="1C1A15"/>
      <w:lang w:eastAsia="en-US"/>
    </w:rPr>
  </w:style>
  <w:style w:type="paragraph" w:styleId="Lijstopsomteken4">
    <w:name w:val="List Bullet 4"/>
    <w:basedOn w:val="Standaard"/>
    <w:uiPriority w:val="2"/>
    <w:semiHidden/>
    <w:unhideWhenUsed/>
    <w:rsid w:val="003910CC"/>
    <w:pPr>
      <w:numPr>
        <w:numId w:val="33"/>
      </w:numPr>
      <w:ind w:left="1134" w:hanging="283"/>
      <w:contextualSpacing/>
    </w:pPr>
    <w:rPr>
      <w:rFonts w:eastAsia="FlandersArtSans-Regular"/>
      <w:color w:val="1C1A15"/>
      <w:lang w:eastAsia="en-US"/>
    </w:rPr>
  </w:style>
  <w:style w:type="paragraph" w:styleId="Lijstopsomteken5">
    <w:name w:val="List Bullet 5"/>
    <w:basedOn w:val="Standaard"/>
    <w:uiPriority w:val="2"/>
    <w:semiHidden/>
    <w:unhideWhenUsed/>
    <w:rsid w:val="00033689"/>
    <w:pPr>
      <w:numPr>
        <w:numId w:val="34"/>
      </w:numPr>
      <w:ind w:left="1418" w:hanging="284"/>
      <w:contextualSpacing/>
    </w:pPr>
    <w:rPr>
      <w:rFonts w:eastAsia="FlandersArtSans-Regular"/>
      <w:color w:val="1C1A15"/>
      <w:lang w:eastAsia="en-US"/>
    </w:rPr>
  </w:style>
  <w:style w:type="paragraph" w:styleId="Lijstnummering">
    <w:name w:val="List Number"/>
    <w:basedOn w:val="Standaard"/>
    <w:uiPriority w:val="2"/>
    <w:semiHidden/>
    <w:unhideWhenUsed/>
    <w:rsid w:val="006A11A6"/>
    <w:pPr>
      <w:numPr>
        <w:numId w:val="35"/>
      </w:numPr>
      <w:ind w:left="284" w:hanging="284"/>
    </w:pPr>
    <w:rPr>
      <w:rFonts w:eastAsia="FlandersArtSans-Regular"/>
      <w:color w:val="1C1A15"/>
      <w:lang w:eastAsia="en-US"/>
    </w:rPr>
  </w:style>
  <w:style w:type="paragraph" w:styleId="Lijstnummering2">
    <w:name w:val="List Number 2"/>
    <w:basedOn w:val="Standaard"/>
    <w:uiPriority w:val="2"/>
    <w:semiHidden/>
    <w:unhideWhenUsed/>
    <w:rsid w:val="006A11A6"/>
    <w:pPr>
      <w:numPr>
        <w:numId w:val="36"/>
      </w:numPr>
      <w:ind w:left="567" w:hanging="283"/>
    </w:pPr>
    <w:rPr>
      <w:rFonts w:eastAsia="FlandersArtSans-Regular"/>
      <w:color w:val="1C1A15"/>
      <w:lang w:eastAsia="en-US"/>
    </w:rPr>
  </w:style>
  <w:style w:type="paragraph" w:styleId="Lijstnummering3">
    <w:name w:val="List Number 3"/>
    <w:basedOn w:val="Lijstalinea"/>
    <w:uiPriority w:val="2"/>
    <w:semiHidden/>
    <w:unhideWhenUsed/>
    <w:rsid w:val="006A11A6"/>
    <w:pPr>
      <w:numPr>
        <w:numId w:val="37"/>
      </w:numPr>
      <w:ind w:left="851" w:hanging="284"/>
    </w:pPr>
    <w:rPr>
      <w:rFonts w:eastAsia="FlandersArtSans-Regular"/>
      <w:color w:val="1C1A15"/>
      <w:lang w:eastAsia="en-US"/>
    </w:rPr>
  </w:style>
  <w:style w:type="paragraph" w:styleId="Lijstnummering4">
    <w:name w:val="List Number 4"/>
    <w:basedOn w:val="Lijstalinea"/>
    <w:uiPriority w:val="2"/>
    <w:semiHidden/>
    <w:unhideWhenUsed/>
    <w:rsid w:val="006A11A6"/>
    <w:pPr>
      <w:numPr>
        <w:numId w:val="38"/>
      </w:numPr>
      <w:ind w:left="1134" w:hanging="283"/>
    </w:pPr>
    <w:rPr>
      <w:rFonts w:eastAsia="FlandersArtSans-Regular"/>
      <w:color w:val="1C1A15"/>
      <w:lang w:eastAsia="en-US"/>
    </w:rPr>
  </w:style>
  <w:style w:type="table" w:customStyle="1" w:styleId="VO">
    <w:name w:val="VO"/>
    <w:basedOn w:val="Standaardtabel"/>
    <w:uiPriority w:val="63"/>
    <w:rsid w:val="001E27EB"/>
    <w:pPr>
      <w:jc w:val="center"/>
    </w:pPr>
    <w:rPr>
      <w:rFonts w:ascii="FlandersArtSans-Regular" w:hAnsi="FlandersArtSans-Regular"/>
    </w:rPr>
    <w:tblPr>
      <w:tblStyleRowBandSize w:val="1"/>
      <w:tblStyleColBandSize w:val="1"/>
      <w:tblInd w:w="113" w:type="dxa"/>
      <w:tblBorders>
        <w:bottom w:val="single" w:sz="2" w:space="0" w:color="373636"/>
        <w:insideV w:val="single" w:sz="2" w:space="0" w:color="373636"/>
      </w:tblBorders>
    </w:tblPr>
    <w:tcPr>
      <w:shd w:val="clear" w:color="auto" w:fill="FFFFFF"/>
      <w:vAlign w:val="center"/>
    </w:tcPr>
    <w:tblStylePr w:type="firstRow">
      <w:pPr>
        <w:spacing w:before="0" w:after="0" w:line="240" w:lineRule="auto"/>
      </w:pPr>
      <w:rPr>
        <w:b/>
        <w:bCs/>
        <w:color w:val="FFFFFF"/>
      </w:rPr>
      <w:tblPr/>
      <w:tcPr>
        <w:tcBorders>
          <w:top w:val="nil"/>
          <w:left w:val="nil"/>
          <w:bottom w:val="nil"/>
          <w:right w:val="nil"/>
          <w:insideH w:val="nil"/>
          <w:insideV w:val="nil"/>
          <w:tl2br w:val="nil"/>
          <w:tr2bl w:val="nil"/>
        </w:tcBorders>
        <w:shd w:val="clear" w:color="auto" w:fill="373636"/>
      </w:tcPr>
    </w:tblStylePr>
    <w:tblStylePr w:type="lastRow">
      <w:pPr>
        <w:spacing w:before="0" w:after="0" w:line="240" w:lineRule="auto"/>
      </w:pPr>
      <w:rPr>
        <w:b/>
        <w:bCs/>
      </w:rPr>
      <w:tblPr/>
      <w:tcPr>
        <w:tcBorders>
          <w:top w:val="double" w:sz="6" w:space="0" w:color="696767"/>
          <w:left w:val="single" w:sz="8" w:space="0" w:color="696767"/>
          <w:bottom w:val="single" w:sz="8" w:space="0" w:color="696767"/>
          <w:right w:val="single" w:sz="8" w:space="0" w:color="696767"/>
          <w:insideH w:val="nil"/>
          <w:insideV w:val="nil"/>
        </w:tcBorders>
      </w:tcPr>
    </w:tblStylePr>
    <w:tblStylePr w:type="firstCol">
      <w:pPr>
        <w:jc w:val="left"/>
      </w:pPr>
      <w:rPr>
        <w:rFonts w:ascii="FlandersArtSans-Regular" w:hAnsi="FlandersArtSans-Regular"/>
        <w:b w:val="0"/>
        <w:bCs/>
        <w:sz w:val="20"/>
      </w:rPr>
    </w:tblStylePr>
    <w:tblStylePr w:type="lastCol">
      <w:rPr>
        <w:rFonts w:ascii="FlandersArtSans-Regular" w:hAnsi="FlandersArtSans-Regular"/>
        <w:b w:val="0"/>
        <w:bCs/>
        <w:color w:val="373636"/>
        <w:sz w:val="20"/>
      </w:rPr>
    </w:tblStylePr>
    <w:tblStylePr w:type="band1Vert">
      <w:rPr>
        <w:rFonts w:ascii="FlandersArtSans-Regular" w:hAnsi="FlandersArtSans-Regular"/>
        <w:color w:val="373636"/>
        <w:sz w:val="20"/>
      </w:rPr>
    </w:tblStylePr>
    <w:tblStylePr w:type="band2Vert">
      <w:rPr>
        <w:rFonts w:ascii="FlandersArtSans-Regular" w:hAnsi="FlandersArtSans-Regular"/>
        <w:b w:val="0"/>
        <w:color w:val="373636"/>
        <w:sz w:val="20"/>
      </w:rPr>
    </w:tblStylePr>
    <w:tblStylePr w:type="band2Horz">
      <w:tblPr/>
      <w:tcPr>
        <w:shd w:val="clear" w:color="auto" w:fill="EAEAEA"/>
      </w:tcPr>
    </w:tblStylePr>
  </w:style>
  <w:style w:type="paragraph" w:styleId="Bijschrift">
    <w:name w:val="caption"/>
    <w:basedOn w:val="Standaard"/>
    <w:next w:val="Standaard"/>
    <w:uiPriority w:val="35"/>
    <w:unhideWhenUsed/>
    <w:rsid w:val="0000229D"/>
    <w:pPr>
      <w:tabs>
        <w:tab w:val="left" w:pos="3686"/>
      </w:tabs>
      <w:spacing w:before="120" w:after="200" w:line="240" w:lineRule="auto"/>
      <w:contextualSpacing/>
    </w:pPr>
    <w:rPr>
      <w:rFonts w:ascii="FlandersArtSerif-Regular" w:eastAsia="FlandersArtSans-Regular" w:hAnsi="FlandersArtSerif-Regular"/>
      <w:bCs/>
      <w:sz w:val="18"/>
      <w:szCs w:val="18"/>
      <w:lang w:eastAsia="en-US"/>
    </w:rPr>
  </w:style>
  <w:style w:type="paragraph" w:customStyle="1" w:styleId="paginering">
    <w:name w:val="paginering"/>
    <w:basedOn w:val="Standaard"/>
    <w:uiPriority w:val="27"/>
    <w:qFormat/>
    <w:rsid w:val="00F01D5C"/>
    <w:pPr>
      <w:jc w:val="right"/>
    </w:pPr>
    <w:rPr>
      <w:noProof/>
      <w:sz w:val="18"/>
      <w:szCs w:val="18"/>
    </w:rPr>
  </w:style>
  <w:style w:type="paragraph" w:styleId="Ballontekst">
    <w:name w:val="Balloon Text"/>
    <w:basedOn w:val="Standaard"/>
    <w:link w:val="BallontekstChar"/>
    <w:uiPriority w:val="99"/>
    <w:semiHidden/>
    <w:unhideWhenUsed/>
    <w:rsid w:val="001F39A4"/>
    <w:pPr>
      <w:spacing w:line="240" w:lineRule="auto"/>
    </w:pPr>
    <w:rPr>
      <w:rFonts w:ascii="Tahoma" w:hAnsi="Tahoma" w:cs="Tahoma"/>
      <w:sz w:val="16"/>
      <w:szCs w:val="16"/>
    </w:rPr>
  </w:style>
  <w:style w:type="character" w:customStyle="1" w:styleId="BallontekstChar">
    <w:name w:val="Ballontekst Char"/>
    <w:link w:val="Ballontekst"/>
    <w:uiPriority w:val="99"/>
    <w:semiHidden/>
    <w:rsid w:val="001F39A4"/>
    <w:rPr>
      <w:rFonts w:ascii="Tahoma" w:hAnsi="Tahoma" w:cs="Tahoma"/>
      <w:sz w:val="16"/>
      <w:szCs w:val="16"/>
    </w:rPr>
  </w:style>
  <w:style w:type="character" w:customStyle="1" w:styleId="Stijl1Char">
    <w:name w:val="Stijl1 Char"/>
    <w:link w:val="Stijl1"/>
    <w:locked/>
    <w:rsid w:val="000E2705"/>
    <w:rPr>
      <w:rFonts w:ascii="Calibri" w:hAnsi="Calibri"/>
      <w:sz w:val="22"/>
    </w:rPr>
  </w:style>
  <w:style w:type="paragraph" w:customStyle="1" w:styleId="Stijl1">
    <w:name w:val="Stijl1"/>
    <w:basedOn w:val="Standaard"/>
    <w:link w:val="Stijl1Char"/>
    <w:qFormat/>
    <w:rsid w:val="000E2705"/>
    <w:rPr>
      <w:rFonts w:ascii="Calibri" w:hAnsi="Calibri"/>
      <w:szCs w:val="20"/>
    </w:rPr>
  </w:style>
  <w:style w:type="character" w:styleId="Onopgelostemelding">
    <w:name w:val="Unresolved Mention"/>
    <w:basedOn w:val="Standaardalinea-lettertype"/>
    <w:uiPriority w:val="99"/>
    <w:semiHidden/>
    <w:unhideWhenUsed/>
    <w:rsid w:val="00E505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087884">
      <w:bodyDiv w:val="1"/>
      <w:marLeft w:val="0"/>
      <w:marRight w:val="0"/>
      <w:marTop w:val="0"/>
      <w:marBottom w:val="0"/>
      <w:divBdr>
        <w:top w:val="none" w:sz="0" w:space="0" w:color="auto"/>
        <w:left w:val="none" w:sz="0" w:space="0" w:color="auto"/>
        <w:bottom w:val="none" w:sz="0" w:space="0" w:color="auto"/>
        <w:right w:val="none" w:sz="0" w:space="0" w:color="auto"/>
      </w:divBdr>
    </w:div>
    <w:div w:id="1545673832">
      <w:bodyDiv w:val="1"/>
      <w:marLeft w:val="0"/>
      <w:marRight w:val="0"/>
      <w:marTop w:val="0"/>
      <w:marBottom w:val="0"/>
      <w:divBdr>
        <w:top w:val="none" w:sz="0" w:space="0" w:color="auto"/>
        <w:left w:val="none" w:sz="0" w:space="0" w:color="auto"/>
        <w:bottom w:val="none" w:sz="0" w:space="0" w:color="auto"/>
        <w:right w:val="none" w:sz="0" w:space="0" w:color="auto"/>
      </w:divBdr>
    </w:div>
    <w:div w:id="1972780292">
      <w:bodyDiv w:val="1"/>
      <w:marLeft w:val="0"/>
      <w:marRight w:val="0"/>
      <w:marTop w:val="0"/>
      <w:marBottom w:val="0"/>
      <w:divBdr>
        <w:top w:val="none" w:sz="0" w:space="0" w:color="auto"/>
        <w:left w:val="none" w:sz="0" w:space="0" w:color="auto"/>
        <w:bottom w:val="none" w:sz="0" w:space="0" w:color="auto"/>
        <w:right w:val="none" w:sz="0" w:space="0" w:color="auto"/>
      </w:divBdr>
    </w:div>
    <w:div w:id="2065368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ANB_Templates\sjablonen\ANB-Brief-Uni.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6050B1E849645C795816E80D4099D74"/>
        <w:category>
          <w:name w:val="Algemeen"/>
          <w:gallery w:val="placeholder"/>
        </w:category>
        <w:types>
          <w:type w:val="bbPlcHdr"/>
        </w:types>
        <w:behaviors>
          <w:behavior w:val="content"/>
        </w:behaviors>
        <w:guid w:val="{000517C5-5AB1-43D2-B176-70623F084ED8}"/>
      </w:docPartPr>
      <w:docPartBody>
        <w:p w:rsidR="001726AC" w:rsidRDefault="00F46ACC">
          <w:pPr>
            <w:pStyle w:val="46050B1E849645C795816E80D4099D74"/>
          </w:pPr>
          <w:r>
            <w:rPr>
              <w:rStyle w:val="Tekstvantijdelijkeaanduiding"/>
              <w:rFonts w:ascii="Calibri" w:hAnsi="Calibri"/>
              <w:sz w:val="20"/>
              <w:szCs w:val="20"/>
            </w:rPr>
            <w:t>[Entiteit]</w:t>
          </w:r>
        </w:p>
      </w:docPartBody>
    </w:docPart>
    <w:docPart>
      <w:docPartPr>
        <w:name w:val="7F8A4419FD7744B1B4DF7E268DCD5E4D"/>
        <w:category>
          <w:name w:val="Algemeen"/>
          <w:gallery w:val="placeholder"/>
        </w:category>
        <w:types>
          <w:type w:val="bbPlcHdr"/>
        </w:types>
        <w:behaviors>
          <w:behavior w:val="content"/>
        </w:behaviors>
        <w:guid w:val="{9D1C5FBC-80A3-484C-8ACE-A4626D85CBE2}"/>
      </w:docPartPr>
      <w:docPartBody>
        <w:p w:rsidR="001726AC" w:rsidRDefault="00F46ACC">
          <w:pPr>
            <w:pStyle w:val="7F8A4419FD7744B1B4DF7E268DCD5E4D"/>
          </w:pPr>
          <w:r>
            <w:rPr>
              <w:rStyle w:val="Tekstvantijdelijkeaanduiding"/>
              <w:rFonts w:ascii="Calibri" w:hAnsi="Calibri"/>
              <w:sz w:val="20"/>
              <w:szCs w:val="20"/>
            </w:rPr>
            <w:t>[Regio]</w:t>
          </w:r>
        </w:p>
      </w:docPartBody>
    </w:docPart>
    <w:docPart>
      <w:docPartPr>
        <w:name w:val="A34AD9C17588468EAA016AD42195BEF9"/>
        <w:category>
          <w:name w:val="Algemeen"/>
          <w:gallery w:val="placeholder"/>
        </w:category>
        <w:types>
          <w:type w:val="bbPlcHdr"/>
        </w:types>
        <w:behaviors>
          <w:behavior w:val="content"/>
        </w:behaviors>
        <w:guid w:val="{80AF70CA-EA35-4B55-AE33-1F26FF1B9A29}"/>
      </w:docPartPr>
      <w:docPartBody>
        <w:p w:rsidR="001726AC" w:rsidRDefault="00F46ACC">
          <w:pPr>
            <w:pStyle w:val="A34AD9C17588468EAA016AD42195BEF9"/>
          </w:pPr>
          <w:r>
            <w:rPr>
              <w:rFonts w:ascii="Calibri" w:hAnsi="Calibri" w:cs="Calibri"/>
              <w:sz w:val="20"/>
              <w:szCs w:val="20"/>
            </w:rPr>
            <w:t>[Adresregel 1]</w:t>
          </w:r>
        </w:p>
      </w:docPartBody>
    </w:docPart>
    <w:docPart>
      <w:docPartPr>
        <w:name w:val="D85D601FE1934AC99FD9376A57C17610"/>
        <w:category>
          <w:name w:val="Algemeen"/>
          <w:gallery w:val="placeholder"/>
        </w:category>
        <w:types>
          <w:type w:val="bbPlcHdr"/>
        </w:types>
        <w:behaviors>
          <w:behavior w:val="content"/>
        </w:behaviors>
        <w:guid w:val="{5D0B5327-8F7B-441F-8415-3655354598D0}"/>
      </w:docPartPr>
      <w:docPartBody>
        <w:p w:rsidR="001726AC" w:rsidRDefault="00F46ACC">
          <w:pPr>
            <w:pStyle w:val="D85D601FE1934AC99FD9376A57C17610"/>
          </w:pPr>
          <w:r>
            <w:rPr>
              <w:rFonts w:ascii="Calibri" w:hAnsi="Calibri" w:cs="Calibri"/>
              <w:sz w:val="20"/>
              <w:szCs w:val="20"/>
            </w:rPr>
            <w:t>[Adresregel2]</w:t>
          </w:r>
        </w:p>
      </w:docPartBody>
    </w:docPart>
    <w:docPart>
      <w:docPartPr>
        <w:name w:val="DD4827D7D7454F00A2AFF960DC78C751"/>
        <w:category>
          <w:name w:val="Algemeen"/>
          <w:gallery w:val="placeholder"/>
        </w:category>
        <w:types>
          <w:type w:val="bbPlcHdr"/>
        </w:types>
        <w:behaviors>
          <w:behavior w:val="content"/>
        </w:behaviors>
        <w:guid w:val="{329F90F5-07D0-4F13-99A7-54C8CE68C581}"/>
      </w:docPartPr>
      <w:docPartBody>
        <w:p w:rsidR="001726AC" w:rsidRDefault="00F46ACC">
          <w:pPr>
            <w:pStyle w:val="DD4827D7D7454F00A2AFF960DC78C751"/>
          </w:pPr>
          <w:r w:rsidRPr="00B42D96">
            <w:rPr>
              <w:rFonts w:ascii="Calibri" w:hAnsi="Calibri"/>
            </w:rPr>
            <w:t>T</w:t>
          </w:r>
        </w:p>
      </w:docPartBody>
    </w:docPart>
    <w:docPart>
      <w:docPartPr>
        <w:name w:val="73A8B3BE72D14ED592C41802DFA01535"/>
        <w:category>
          <w:name w:val="Algemeen"/>
          <w:gallery w:val="placeholder"/>
        </w:category>
        <w:types>
          <w:type w:val="bbPlcHdr"/>
        </w:types>
        <w:behaviors>
          <w:behavior w:val="content"/>
        </w:behaviors>
        <w:guid w:val="{F28A4372-6A85-477D-91FC-32A7F7579801}"/>
      </w:docPartPr>
      <w:docPartBody>
        <w:p w:rsidR="001726AC" w:rsidRDefault="00F46ACC">
          <w:pPr>
            <w:pStyle w:val="73A8B3BE72D14ED592C41802DFA01535"/>
          </w:pPr>
          <w:r>
            <w:rPr>
              <w:rFonts w:ascii="Calibri" w:hAnsi="Calibri" w:cs="Calibri"/>
              <w:sz w:val="20"/>
              <w:szCs w:val="20"/>
              <w:lang w:val="fr-BE"/>
            </w:rPr>
            <w:t>[Telefoonnr]</w:t>
          </w:r>
          <w:r>
            <w:rPr>
              <w:rStyle w:val="Tekstvantijdelijkeaanduiding"/>
              <w:rFonts w:ascii="Calibri" w:hAnsi="Calibri"/>
              <w:sz w:val="20"/>
              <w:szCs w:val="20"/>
            </w:rPr>
            <w:t xml:space="preserve"> </w:t>
          </w:r>
        </w:p>
      </w:docPartBody>
    </w:docPart>
    <w:docPart>
      <w:docPartPr>
        <w:name w:val="4E077A32D365412489CD075ED68F51A4"/>
        <w:category>
          <w:name w:val="Algemeen"/>
          <w:gallery w:val="placeholder"/>
        </w:category>
        <w:types>
          <w:type w:val="bbPlcHdr"/>
        </w:types>
        <w:behaviors>
          <w:behavior w:val="content"/>
        </w:behaviors>
        <w:guid w:val="{456A258F-8AC6-4D12-A208-D12EAE39AED1}"/>
      </w:docPartPr>
      <w:docPartBody>
        <w:p w:rsidR="001726AC" w:rsidRDefault="00F46ACC">
          <w:pPr>
            <w:pStyle w:val="4E077A32D365412489CD075ED68F51A4"/>
          </w:pPr>
          <w:r w:rsidRPr="009D7F69">
            <w:rPr>
              <w:rFonts w:ascii="Calibri" w:hAnsi="Calibri" w:cs="Calibri"/>
              <w:b/>
              <w:color w:val="487524"/>
              <w:sz w:val="20"/>
              <w:szCs w:val="20"/>
              <w:lang w:val="fr-BE"/>
            </w:rPr>
            <w:t>F</w:t>
          </w:r>
        </w:p>
      </w:docPartBody>
    </w:docPart>
    <w:docPart>
      <w:docPartPr>
        <w:name w:val="9CEEF14B441449299039AE27229A5A1A"/>
        <w:category>
          <w:name w:val="Algemeen"/>
          <w:gallery w:val="placeholder"/>
        </w:category>
        <w:types>
          <w:type w:val="bbPlcHdr"/>
        </w:types>
        <w:behaviors>
          <w:behavior w:val="content"/>
        </w:behaviors>
        <w:guid w:val="{D7D89925-2ACE-4ADA-96A8-E642CFEE8598}"/>
      </w:docPartPr>
      <w:docPartBody>
        <w:p w:rsidR="001726AC" w:rsidRDefault="00F46ACC">
          <w:pPr>
            <w:pStyle w:val="9CEEF14B441449299039AE27229A5A1A"/>
          </w:pPr>
          <w:r>
            <w:rPr>
              <w:rStyle w:val="Tekstvantijdelijkeaanduiding"/>
              <w:rFonts w:ascii="Calibri" w:hAnsi="Calibri"/>
              <w:sz w:val="20"/>
              <w:szCs w:val="20"/>
            </w:rPr>
            <w:t>[Faxnr]</w:t>
          </w:r>
        </w:p>
      </w:docPartBody>
    </w:docPart>
    <w:docPart>
      <w:docPartPr>
        <w:name w:val="EAA70212848B4F9FB0C4CB96C810EC71"/>
        <w:category>
          <w:name w:val="Algemeen"/>
          <w:gallery w:val="placeholder"/>
        </w:category>
        <w:types>
          <w:type w:val="bbPlcHdr"/>
        </w:types>
        <w:behaviors>
          <w:behavior w:val="content"/>
        </w:behaviors>
        <w:guid w:val="{91AB1971-A856-4897-8017-67435FC1384A}"/>
      </w:docPartPr>
      <w:docPartBody>
        <w:p w:rsidR="001726AC" w:rsidRDefault="00F46ACC">
          <w:pPr>
            <w:pStyle w:val="EAA70212848B4F9FB0C4CB96C810EC71"/>
          </w:pPr>
          <w:bookmarkStart w:id="0" w:name="_GoBack"/>
          <w:r>
            <w:rPr>
              <w:rFonts w:ascii="Calibri" w:hAnsi="Calibri" w:cs="Calibri"/>
              <w:sz w:val="20"/>
              <w:szCs w:val="20"/>
              <w:lang w:val="fr-BE"/>
            </w:rPr>
            <w:t>[e-mailadres]</w:t>
          </w:r>
          <w:bookmarkEnd w:id="0"/>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Flanders Art Sans">
    <w:altName w:val="Courier New"/>
    <w:panose1 w:val="00000000000000000000"/>
    <w:charset w:val="00"/>
    <w:family w:val="modern"/>
    <w:notTrueType/>
    <w:pitch w:val="variable"/>
    <w:sig w:usb0="00000007" w:usb1="00000000" w:usb2="00000000" w:usb3="00000000" w:csb0="00000093" w:csb1="00000000"/>
  </w:font>
  <w:font w:name="FlandersArtSans-Regular">
    <w:altName w:val="Courier New"/>
    <w:panose1 w:val="00000500000000000000"/>
    <w:charset w:val="00"/>
    <w:family w:val="auto"/>
    <w:pitch w:val="variable"/>
    <w:sig w:usb0="00000007" w:usb1="00000000" w:usb2="00000000" w:usb3="00000000" w:csb0="0000009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landers Art Serif">
    <w:altName w:val="Arial"/>
    <w:panose1 w:val="00000000000000000000"/>
    <w:charset w:val="00"/>
    <w:family w:val="modern"/>
    <w:notTrueType/>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FlandersArtSans-Medium">
    <w:altName w:val="Courier New"/>
    <w:panose1 w:val="00000600000000000000"/>
    <w:charset w:val="00"/>
    <w:family w:val="auto"/>
    <w:pitch w:val="variable"/>
    <w:sig w:usb0="00000007" w:usb1="00000000" w:usb2="00000000" w:usb3="00000000" w:csb0="00000093" w:csb1="00000000"/>
  </w:font>
  <w:font w:name="FlandersArtSans-Bold">
    <w:altName w:val="Courier New"/>
    <w:panose1 w:val="00000800000000000000"/>
    <w:charset w:val="00"/>
    <w:family w:val="auto"/>
    <w:pitch w:val="variable"/>
    <w:sig w:usb0="00000007" w:usb1="00000000" w:usb2="00000000" w:usb3="00000000" w:csb0="00000093" w:csb1="00000000"/>
  </w:font>
  <w:font w:name="FlandersArtSerif-Bold">
    <w:altName w:val="Courier New"/>
    <w:panose1 w:val="00000800000000000000"/>
    <w:charset w:val="00"/>
    <w:family w:val="auto"/>
    <w:pitch w:val="variable"/>
    <w:sig w:usb0="00000007" w:usb1="00000000" w:usb2="00000000" w:usb3="00000000" w:csb0="00000093" w:csb1="00000000"/>
  </w:font>
  <w:font w:name="FlandersArtSerif-Regular">
    <w:panose1 w:val="00000500000000000000"/>
    <w:charset w:val="00"/>
    <w:family w:val="auto"/>
    <w:pitch w:val="variable"/>
    <w:sig w:usb0="00000007" w:usb1="00000000" w:usb2="00000000" w:usb3="00000000" w:csb0="00000093" w:csb1="00000000"/>
  </w:font>
  <w:font w:name="FlandersArtSerif-Medium">
    <w:panose1 w:val="00000600000000000000"/>
    <w:charset w:val="00"/>
    <w:family w:val="auto"/>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6AC"/>
    <w:rsid w:val="000C5F1F"/>
    <w:rsid w:val="001726AC"/>
    <w:rsid w:val="00510C95"/>
    <w:rsid w:val="00A17F6E"/>
    <w:rsid w:val="00F46AC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uiPriority w:val="99"/>
    <w:semiHidden/>
    <w:rPr>
      <w:color w:val="808080"/>
    </w:rPr>
  </w:style>
  <w:style w:type="paragraph" w:customStyle="1" w:styleId="46050B1E849645C795816E80D4099D74">
    <w:name w:val="46050B1E849645C795816E80D4099D74"/>
  </w:style>
  <w:style w:type="paragraph" w:customStyle="1" w:styleId="7F8A4419FD7744B1B4DF7E268DCD5E4D">
    <w:name w:val="7F8A4419FD7744B1B4DF7E268DCD5E4D"/>
  </w:style>
  <w:style w:type="paragraph" w:customStyle="1" w:styleId="A34AD9C17588468EAA016AD42195BEF9">
    <w:name w:val="A34AD9C17588468EAA016AD42195BEF9"/>
  </w:style>
  <w:style w:type="paragraph" w:customStyle="1" w:styleId="D85D601FE1934AC99FD9376A57C17610">
    <w:name w:val="D85D601FE1934AC99FD9376A57C17610"/>
  </w:style>
  <w:style w:type="paragraph" w:customStyle="1" w:styleId="DD4827D7D7454F00A2AFF960DC78C751">
    <w:name w:val="DD4827D7D7454F00A2AFF960DC78C751"/>
  </w:style>
  <w:style w:type="paragraph" w:customStyle="1" w:styleId="73A8B3BE72D14ED592C41802DFA01535">
    <w:name w:val="73A8B3BE72D14ED592C41802DFA01535"/>
  </w:style>
  <w:style w:type="paragraph" w:customStyle="1" w:styleId="4E077A32D365412489CD075ED68F51A4">
    <w:name w:val="4E077A32D365412489CD075ED68F51A4"/>
  </w:style>
  <w:style w:type="paragraph" w:customStyle="1" w:styleId="9CEEF14B441449299039AE27229A5A1A">
    <w:name w:val="9CEEF14B441449299039AE27229A5A1A"/>
  </w:style>
  <w:style w:type="paragraph" w:customStyle="1" w:styleId="EAA70212848B4F9FB0C4CB96C810EC71">
    <w:name w:val="EAA70212848B4F9FB0C4CB96C810EC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Vlaamse Overheid Algemeen">
  <a:themeElements>
    <a:clrScheme name="Vlaamse overheid algemeen">
      <a:dk1>
        <a:srgbClr val="373636"/>
      </a:dk1>
      <a:lt1>
        <a:sysClr val="window" lastClr="FFFFFF"/>
      </a:lt1>
      <a:dk2>
        <a:srgbClr val="6B6B6B"/>
      </a:dk2>
      <a:lt2>
        <a:srgbClr val="F6F5F3"/>
      </a:lt2>
      <a:accent1>
        <a:srgbClr val="FFF200"/>
      </a:accent1>
      <a:accent2>
        <a:srgbClr val="373636"/>
      </a:accent2>
      <a:accent3>
        <a:srgbClr val="E5DA04"/>
      </a:accent3>
      <a:accent4>
        <a:srgbClr val="6B6B6B"/>
      </a:accent4>
      <a:accent5>
        <a:srgbClr val="D5D5D5"/>
      </a:accent5>
      <a:accent6>
        <a:srgbClr val="989898"/>
      </a:accent6>
      <a:hlink>
        <a:srgbClr val="3C96BE"/>
      </a:hlink>
      <a:folHlink>
        <a:srgbClr val="AA78AA"/>
      </a:folHlink>
    </a:clrScheme>
    <a:fontScheme name="Vlaamse overheid algemeen">
      <a:majorFont>
        <a:latin typeface="FlandersArtSans-Medium"/>
        <a:ea typeface=""/>
        <a:cs typeface=""/>
      </a:majorFont>
      <a:minorFont>
        <a:latin typeface="FlandersArtSans-Regular"/>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tns:customPropertyEditors xmlns:tns="http://schemas.microsoft.com/office/2006/customDocumentInformationPanel">
  <tns:showOnOpen>false</tns:showOnOpen>
  <tns:defaultPropertyEditorNamespace>Standaard- en SharePoint-bibliotheekeigenschappen</tns:defaultPropertyEditorNamespace>
</tns:customPropertyEditors>
</file>

<file path=customXml/itemProps1.xml><?xml version="1.0" encoding="utf-8"?>
<ds:datastoreItem xmlns:ds="http://schemas.openxmlformats.org/officeDocument/2006/customXml" ds:itemID="{F80D53A1-A398-4EA5-A216-A9BA37B2CD9C}">
  <ds:schemaRefs>
    <ds:schemaRef ds:uri="http://schemas.openxmlformats.org/officeDocument/2006/bibliography"/>
  </ds:schemaRefs>
</ds:datastoreItem>
</file>

<file path=customXml/itemProps2.xml><?xml version="1.0" encoding="utf-8"?>
<ds:datastoreItem xmlns:ds="http://schemas.openxmlformats.org/officeDocument/2006/customXml" ds:itemID="{66729AB1-E519-4C42-8BAC-9C507DBE3429}">
  <ds:schemaRefs>
    <ds:schemaRef ds:uri="http://schemas.microsoft.com/office/2006/customDocumentInformationPanel"/>
  </ds:schemaRefs>
</ds:datastoreItem>
</file>

<file path=docProps/app.xml><?xml version="1.0" encoding="utf-8"?>
<Properties xmlns="http://schemas.openxmlformats.org/officeDocument/2006/extended-properties" xmlns:vt="http://schemas.openxmlformats.org/officeDocument/2006/docPropsVTypes">
  <Template>ANB-Brief-Uni</Template>
  <TotalTime>0</TotalTime>
  <Pages>2</Pages>
  <Words>536</Words>
  <Characters>2949</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3479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2021-09-13T07:28:00Z</dcterms:created>
  <dcterms:modified xsi:type="dcterms:W3CDTF">2024-09-23T12:30:00Z</dcterms:modified>
</cp:coreProperties>
</file>